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706D28" w14:textId="77777777" w:rsidR="0087760B" w:rsidRDefault="0087760B">
      <w:pPr>
        <w:pStyle w:val="1"/>
        <w:spacing w:before="58" w:line="245" w:lineRule="auto"/>
        <w:ind w:right="3859"/>
        <w:rPr>
          <w:rFonts w:asciiTheme="minorHAnsi" w:eastAsiaTheme="minorEastAsia" w:hAnsiTheme="minorHAnsi" w:cstheme="minorHAnsi"/>
          <w:spacing w:val="-1"/>
          <w:w w:val="105"/>
          <w:lang w:eastAsia="zh-CN"/>
        </w:rPr>
      </w:pPr>
    </w:p>
    <w:p w14:paraId="14BAABBD" w14:textId="33A3C5A1" w:rsidR="00940F46" w:rsidRPr="00AB371A" w:rsidRDefault="00F4379F">
      <w:pPr>
        <w:pStyle w:val="1"/>
        <w:spacing w:before="58" w:line="245" w:lineRule="auto"/>
        <w:ind w:right="3859"/>
        <w:rPr>
          <w:rFonts w:asciiTheme="minorHAnsi" w:eastAsiaTheme="minorEastAsia" w:hAnsiTheme="minorHAnsi" w:cstheme="minorHAnsi"/>
          <w:b w:val="0"/>
          <w:bCs w:val="0"/>
        </w:rPr>
      </w:pPr>
      <w:r>
        <w:rPr>
          <w:rFonts w:asciiTheme="minorHAnsi" w:eastAsiaTheme="minorEastAsia" w:hAnsiTheme="minorHAnsi" w:cstheme="minorHAnsi"/>
          <w:noProof/>
          <w:lang w:eastAsia="zh-CN"/>
        </w:rPr>
        <w:pict w14:anchorId="49D144C2">
          <v:group id="Group 2" o:spid="_x0000_s1026" style="position:absolute;left:0;text-align:left;margin-left:370.65pt;margin-top:16.8pt;width:174.45pt;height:80.3pt;z-index:251655168;mso-position-horizontal-relative:page" coordorigin="7387,314" coordsize="3489,16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7387;top:314;width:1468;height:160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">
              <v:imagedata r:id="rId9" o:title=""/>
            </v:shape>
            <v:group id="Group 4" o:spid="_x0000_s1028" style="position:absolute;left:8831;top:758;width:2012;height:2" coordorigin="8831,758" coordsize="20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Freeform 5" o:spid="_x0000_s1029" style="position:absolute;left:8831;top:758;width:2012;height:2;visibility:visible;mso-wrap-style:square;v-text-anchor:top" coordsize="20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" path="m,l2011,e" filled="f" strokeweight="1.66pt">
                <v:path arrowok="t" o:connecttype="custom" o:connectlocs="0,0;2011,0" o:connectangles="0,0"/>
              </v:shape>
            </v:group>
            <v:group id="Group 6" o:spid="_x0000_s1030" style="position:absolute;left:8844;top:976;width:2015;height:2" coordorigin="8844,976" coordsize="20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7" o:spid="_x0000_s1031" style="position:absolute;left:8844;top:976;width:2015;height:2;visibility:visible;mso-wrap-style:square;v-text-anchor:top" coordsize="20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" path="m,l2015,e" filled="f" strokeweight="1.66pt">
                <v:path arrowok="t" o:connecttype="custom" o:connectlocs="0,0;2015,0" o:connectangles="0,0"/>
              </v:shape>
              <v:shapetype id="_x0000_t202" coordsize="21600,21600" o:spt="202" path="m,l,21600r21600,l21600,xe">
                <v:stroke joinstyle="miter"/>
                <v:path gradientshapeok="t" o:connecttype="rect"/>
              </v:shapetype>
              <v:shape id="Text Box 8" o:spid="_x0000_s1032" type="#_x0000_t202" style="position:absolute;left:8945;top:835;width:971;height:1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76A884E4" w14:textId="78314D2C" w:rsidR="00940F46" w:rsidRDefault="00F4379F">
                      <w:pPr>
                        <w:numPr>
                          <w:ilvl w:val="0"/>
                          <w:numId w:val="1"/>
                        </w:numPr>
                        <w:tabs>
                          <w:tab w:val="left" w:pos="128"/>
                        </w:tabs>
                        <w:spacing w:line="100" w:lineRule="exact"/>
                        <w:ind w:hanging="127"/>
                        <w:rPr>
                          <w:rFonts w:ascii="Times New Roman" w:eastAsia="Times New Roman" w:hAnsi="Times New Roman" w:cs="Times New Roman"/>
                          <w:sz w:val="10"/>
                          <w:szCs w:val="10"/>
                        </w:rPr>
                      </w:pPr>
                      <w:r w:rsidRPr="00F4379F">
                        <w:rPr>
                          <w:rFonts w:ascii="Times New Roman" w:eastAsia="宋体"/>
                          <w:spacing w:val="-1"/>
                          <w:sz w:val="10"/>
                          <w:lang w:eastAsia="zh-CN"/>
                        </w:rPr>
                        <w:t>SANTA</w:t>
                      </w:r>
                      <w:r w:rsidRPr="00F4379F">
                        <w:rPr>
                          <w:rFonts w:ascii="Times New Roman" w:eastAsia="宋体"/>
                          <w:spacing w:val="8"/>
                          <w:sz w:val="10"/>
                          <w:lang w:eastAsia="zh-CN"/>
                        </w:rPr>
                        <w:t xml:space="preserve"> </w:t>
                      </w:r>
                      <w:r w:rsidRPr="00F4379F">
                        <w:rPr>
                          <w:rFonts w:ascii="Times New Roman" w:eastAsia="宋体"/>
                          <w:spacing w:val="-1"/>
                          <w:sz w:val="10"/>
                          <w:lang w:eastAsia="zh-CN"/>
                        </w:rPr>
                        <w:t>BARBARA</w:t>
                      </w:r>
                    </w:p>
                  </w:txbxContent>
                </v:textbox>
              </v:shape>
              <v:shape id="Text Box 9" o:spid="_x0000_s1033" type="#_x0000_t202" style="position:absolute;left:10165;top:835;width:332;height:1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0762752E" w14:textId="100BDEE0" w:rsidR="00940F46" w:rsidRDefault="00F4379F">
                      <w:pPr>
                        <w:spacing w:line="100" w:lineRule="exact"/>
                        <w:rPr>
                          <w:rFonts w:ascii="Times New Roman" w:eastAsia="Times New Roman" w:hAnsi="Times New Roman" w:cs="Times New Roman"/>
                          <w:sz w:val="10"/>
                          <w:szCs w:val="10"/>
                        </w:rPr>
                      </w:pPr>
                      <w:r w:rsidRPr="00F4379F">
                        <w:rPr>
                          <w:rFonts w:ascii="Times New Roman" w:eastAsia="宋体"/>
                          <w:spacing w:val="-1"/>
                          <w:sz w:val="10"/>
                          <w:lang w:eastAsia="zh-CN"/>
                        </w:rPr>
                        <w:t>SANTA</w:t>
                      </w:r>
                    </w:p>
                  </w:txbxContent>
                </v:textbox>
              </v:shape>
            </v:group>
            <w10:wrap anchorx="page"/>
          </v:group>
        </w:pict>
      </w:r>
      <w:r w:rsidRPr="00F4379F">
        <w:rPr>
          <w:rFonts w:asciiTheme="minorHAnsi" w:eastAsia="宋体" w:hAnsiTheme="minorHAnsi" w:cstheme="minorHAnsi"/>
          <w:spacing w:val="-1"/>
          <w:w w:val="105"/>
          <w:lang w:eastAsia="zh-CN"/>
        </w:rPr>
        <w:t>UNIVERSITY</w:t>
      </w:r>
      <w:r w:rsidRPr="00F4379F">
        <w:rPr>
          <w:rFonts w:asciiTheme="minorHAnsi" w:eastAsia="宋体" w:hAnsiTheme="minorHAnsi" w:cstheme="minorHAnsi"/>
          <w:spacing w:val="-14"/>
          <w:w w:val="105"/>
          <w:lang w:eastAsia="zh-CN"/>
        </w:rPr>
        <w:t xml:space="preserve"> </w:t>
      </w:r>
      <w:r w:rsidRPr="00F4379F">
        <w:rPr>
          <w:rFonts w:asciiTheme="minorHAnsi" w:eastAsia="宋体" w:hAnsiTheme="minorHAnsi" w:cstheme="minorHAnsi"/>
          <w:w w:val="105"/>
          <w:lang w:eastAsia="zh-CN"/>
        </w:rPr>
        <w:t>OF</w:t>
      </w:r>
      <w:r w:rsidRPr="00F4379F">
        <w:rPr>
          <w:rFonts w:asciiTheme="minorHAnsi" w:eastAsia="宋体" w:hAnsiTheme="minorHAnsi" w:cstheme="minorHAnsi"/>
          <w:spacing w:val="-18"/>
          <w:w w:val="105"/>
          <w:lang w:eastAsia="zh-CN"/>
        </w:rPr>
        <w:t xml:space="preserve"> </w:t>
      </w:r>
      <w:r w:rsidRPr="00F4379F">
        <w:rPr>
          <w:rFonts w:asciiTheme="minorHAnsi" w:eastAsia="宋体" w:hAnsiTheme="minorHAnsi" w:cstheme="minorHAnsi"/>
          <w:spacing w:val="-1"/>
          <w:w w:val="105"/>
          <w:lang w:eastAsia="zh-CN"/>
        </w:rPr>
        <w:t>CALIFORNIA,</w:t>
      </w:r>
      <w:r w:rsidRPr="00F4379F">
        <w:rPr>
          <w:rFonts w:asciiTheme="minorHAnsi" w:eastAsia="宋体" w:hAnsiTheme="minorHAnsi" w:cstheme="minorHAnsi"/>
          <w:spacing w:val="-17"/>
          <w:w w:val="105"/>
          <w:lang w:eastAsia="zh-CN"/>
        </w:rPr>
        <w:t xml:space="preserve"> </w:t>
      </w:r>
      <w:r w:rsidRPr="00F4379F">
        <w:rPr>
          <w:rFonts w:asciiTheme="minorHAnsi" w:eastAsia="宋体" w:hAnsiTheme="minorHAnsi" w:cstheme="minorHAnsi"/>
          <w:spacing w:val="-1"/>
          <w:w w:val="105"/>
          <w:lang w:eastAsia="zh-CN"/>
        </w:rPr>
        <w:t>IRVINE</w:t>
      </w:r>
      <w:r w:rsidRPr="00F4379F">
        <w:rPr>
          <w:rFonts w:asciiTheme="minorHAnsi" w:eastAsia="宋体" w:hAnsiTheme="minorHAnsi" w:cstheme="minorHAnsi"/>
          <w:spacing w:val="20"/>
          <w:w w:val="104"/>
          <w:lang w:eastAsia="zh-CN"/>
        </w:rPr>
        <w:t xml:space="preserve"> </w:t>
      </w:r>
      <w:r w:rsidRPr="00F4379F">
        <w:rPr>
          <w:rFonts w:asciiTheme="minorHAnsi" w:eastAsia="宋体" w:hAnsiTheme="minorHAnsi" w:cstheme="minorHAnsi"/>
          <w:w w:val="105"/>
          <w:lang w:eastAsia="zh-CN"/>
        </w:rPr>
        <w:t>DIVISION</w:t>
      </w:r>
      <w:r w:rsidRPr="00F4379F">
        <w:rPr>
          <w:rFonts w:asciiTheme="minorHAnsi" w:eastAsia="宋体" w:hAnsiTheme="minorHAnsi" w:cstheme="minorHAnsi"/>
          <w:spacing w:val="-25"/>
          <w:w w:val="105"/>
          <w:lang w:eastAsia="zh-CN"/>
        </w:rPr>
        <w:t xml:space="preserve"> </w:t>
      </w:r>
      <w:r w:rsidRPr="00F4379F">
        <w:rPr>
          <w:rFonts w:asciiTheme="minorHAnsi" w:eastAsia="宋体" w:hAnsiTheme="minorHAnsi" w:cstheme="minorHAnsi"/>
          <w:w w:val="105"/>
          <w:lang w:eastAsia="zh-CN"/>
        </w:rPr>
        <w:t>OF</w:t>
      </w:r>
      <w:r w:rsidRPr="00F4379F">
        <w:rPr>
          <w:rFonts w:asciiTheme="minorHAnsi" w:eastAsia="宋体" w:hAnsiTheme="minorHAnsi" w:cstheme="minorHAnsi"/>
          <w:spacing w:val="-28"/>
          <w:w w:val="105"/>
          <w:lang w:eastAsia="zh-CN"/>
        </w:rPr>
        <w:t xml:space="preserve"> </w:t>
      </w:r>
      <w:r w:rsidRPr="00F4379F">
        <w:rPr>
          <w:rFonts w:asciiTheme="minorHAnsi" w:eastAsia="宋体" w:hAnsiTheme="minorHAnsi" w:cstheme="minorHAnsi"/>
          <w:w w:val="105"/>
          <w:lang w:eastAsia="zh-CN"/>
        </w:rPr>
        <w:t>CONTINUING</w:t>
      </w:r>
      <w:r w:rsidRPr="00F4379F">
        <w:rPr>
          <w:rFonts w:asciiTheme="minorHAnsi" w:eastAsia="宋体" w:hAnsiTheme="minorHAnsi" w:cstheme="minorHAnsi"/>
          <w:spacing w:val="-25"/>
          <w:w w:val="105"/>
          <w:lang w:eastAsia="zh-CN"/>
        </w:rPr>
        <w:t xml:space="preserve"> </w:t>
      </w:r>
      <w:r w:rsidRPr="00F4379F">
        <w:rPr>
          <w:rFonts w:asciiTheme="minorHAnsi" w:eastAsia="宋体" w:hAnsiTheme="minorHAnsi" w:cstheme="minorHAnsi"/>
          <w:w w:val="105"/>
          <w:lang w:eastAsia="zh-CN"/>
        </w:rPr>
        <w:t>EDUCATION</w:t>
      </w:r>
    </w:p>
    <w:p w14:paraId="585B3EC3" w14:textId="77777777" w:rsidR="00940F46" w:rsidRPr="00AB371A" w:rsidRDefault="00940F46">
      <w:pPr>
        <w:spacing w:before="1"/>
        <w:rPr>
          <w:rFonts w:eastAsiaTheme="minorEastAsia" w:cstheme="minorHAnsi"/>
          <w:b/>
          <w:bCs/>
          <w:sz w:val="9"/>
          <w:szCs w:val="9"/>
        </w:rPr>
      </w:pPr>
    </w:p>
    <w:p w14:paraId="3F839528" w14:textId="77777777" w:rsidR="00940F46" w:rsidRPr="00AB371A" w:rsidRDefault="00F4379F">
      <w:pPr>
        <w:spacing w:line="30" w:lineRule="atLeast"/>
        <w:ind w:left="138"/>
        <w:rPr>
          <w:rFonts w:eastAsiaTheme="minorEastAsia" w:cstheme="minorHAnsi"/>
          <w:sz w:val="3"/>
          <w:szCs w:val="3"/>
        </w:rPr>
      </w:pPr>
      <w:r>
        <w:rPr>
          <w:rFonts w:eastAsiaTheme="minorEastAsia" w:cstheme="minorHAnsi"/>
          <w:noProof/>
          <w:sz w:val="3"/>
          <w:szCs w:val="3"/>
          <w:lang w:eastAsia="zh-CN"/>
        </w:rPr>
      </w:r>
      <w:r>
        <w:rPr>
          <w:rFonts w:eastAsiaTheme="minorEastAsia" w:cstheme="minorHAnsi"/>
          <w:noProof/>
          <w:sz w:val="3"/>
          <w:szCs w:val="3"/>
          <w:lang w:eastAsia="zh-CN"/>
        </w:rPr>
        <w:pict w14:anchorId="610F49EB">
          <v:group id="Group 10" o:spid="_x0000_s1037" style="width:291.85pt;height:1.7pt;mso-position-horizontal-relative:char;mso-position-vertical-relative:line" coordsize="5837,34">
            <v:group id="Group 11" o:spid="_x0000_s1038" style="position:absolute;left:17;top:17;width:5804;height:2" coordorigin="17,17" coordsize="580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12" o:spid="_x0000_s1039" style="position:absolute;left:17;top:17;width:5804;height:2;visibility:visible;mso-wrap-style:square;v-text-anchor:top" coordsize="580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" path="m,l5803,e" filled="f" strokeweight="1.66pt">
                <v:path arrowok="t" o:connecttype="custom" o:connectlocs="0,0;5803,0" o:connectangles="0,0"/>
              </v:shape>
            </v:group>
            <w10:anchorlock/>
          </v:group>
        </w:pict>
      </w:r>
    </w:p>
    <w:p w14:paraId="35FE02F6" w14:textId="403D1B5C" w:rsidR="00940F46" w:rsidRPr="00AB371A" w:rsidRDefault="00F4379F">
      <w:pPr>
        <w:tabs>
          <w:tab w:val="left" w:pos="1373"/>
          <w:tab w:val="left" w:pos="1917"/>
          <w:tab w:val="left" w:pos="2790"/>
          <w:tab w:val="left" w:pos="3471"/>
          <w:tab w:val="left" w:pos="4194"/>
          <w:tab w:val="left" w:pos="4968"/>
        </w:tabs>
        <w:spacing w:before="47"/>
        <w:ind w:left="160"/>
        <w:rPr>
          <w:rFonts w:eastAsiaTheme="minorEastAsia" w:cstheme="minorHAnsi"/>
          <w:sz w:val="10"/>
          <w:szCs w:val="10"/>
        </w:rPr>
      </w:pPr>
      <w:r w:rsidRPr="00F4379F">
        <w:rPr>
          <w:rFonts w:eastAsia="宋体" w:cstheme="minorHAnsi"/>
          <w:spacing w:val="-2"/>
          <w:sz w:val="10"/>
          <w:lang w:eastAsia="zh-CN"/>
        </w:rPr>
        <w:t>BERKELEY</w:t>
      </w:r>
      <w:r w:rsidRPr="00F4379F">
        <w:rPr>
          <w:rFonts w:eastAsia="宋体" w:cstheme="minorHAnsi"/>
          <w:sz w:val="10"/>
          <w:lang w:eastAsia="zh-CN"/>
        </w:rPr>
        <w:t xml:space="preserve">      </w:t>
      </w:r>
      <w:r w:rsidRPr="00F4379F">
        <w:rPr>
          <w:rFonts w:eastAsia="宋体" w:cstheme="minorHAnsi"/>
          <w:spacing w:val="11"/>
          <w:sz w:val="10"/>
          <w:lang w:eastAsia="zh-CN"/>
        </w:rPr>
        <w:t xml:space="preserve"> </w:t>
      </w:r>
      <w:r w:rsidRPr="00F4379F">
        <w:rPr>
          <w:rFonts w:eastAsia="宋体" w:cstheme="minorHAnsi"/>
          <w:spacing w:val="-2"/>
          <w:sz w:val="10"/>
          <w:lang w:eastAsia="zh-CN"/>
        </w:rPr>
        <w:t>DAVIS</w:t>
      </w:r>
      <w:r w:rsidRPr="00183D97">
        <w:rPr>
          <w:rFonts w:eastAsia="PMingLiU" w:cstheme="minorHAnsi"/>
          <w:spacing w:val="-2"/>
          <w:sz w:val="10"/>
          <w:lang w:eastAsia="zh-CN"/>
        </w:rPr>
        <w:tab/>
      </w:r>
      <w:r w:rsidRPr="00F4379F">
        <w:rPr>
          <w:rFonts w:eastAsia="宋体" w:cstheme="minorHAnsi"/>
          <w:spacing w:val="-2"/>
          <w:sz w:val="10"/>
          <w:lang w:eastAsia="zh-CN"/>
        </w:rPr>
        <w:t>IRVINE</w:t>
      </w:r>
      <w:r w:rsidRPr="00183D97">
        <w:rPr>
          <w:rFonts w:eastAsia="PMingLiU" w:cstheme="minorHAnsi"/>
          <w:spacing w:val="-2"/>
          <w:sz w:val="10"/>
          <w:lang w:eastAsia="zh-CN"/>
        </w:rPr>
        <w:tab/>
      </w:r>
      <w:r w:rsidRPr="00F4379F">
        <w:rPr>
          <w:rFonts w:eastAsia="宋体" w:cstheme="minorHAnsi"/>
          <w:spacing w:val="-1"/>
          <w:sz w:val="10"/>
          <w:lang w:eastAsia="zh-CN"/>
        </w:rPr>
        <w:t>LOS</w:t>
      </w:r>
      <w:r w:rsidRPr="00F4379F">
        <w:rPr>
          <w:rFonts w:eastAsia="宋体" w:cstheme="minorHAnsi"/>
          <w:spacing w:val="-2"/>
          <w:sz w:val="10"/>
          <w:lang w:eastAsia="zh-CN"/>
        </w:rPr>
        <w:t xml:space="preserve"> ANGELES</w:t>
      </w:r>
      <w:r w:rsidRPr="00183D97">
        <w:rPr>
          <w:rFonts w:eastAsia="PMingLiU" w:cstheme="minorHAnsi"/>
          <w:spacing w:val="-2"/>
          <w:sz w:val="10"/>
          <w:lang w:eastAsia="zh-CN"/>
        </w:rPr>
        <w:tab/>
      </w:r>
      <w:r w:rsidRPr="00F4379F">
        <w:rPr>
          <w:rFonts w:eastAsia="宋体" w:cstheme="minorHAnsi"/>
          <w:spacing w:val="-2"/>
          <w:sz w:val="10"/>
          <w:lang w:eastAsia="zh-CN"/>
        </w:rPr>
        <w:t>MERCED</w:t>
      </w:r>
      <w:r w:rsidRPr="00183D97">
        <w:rPr>
          <w:rFonts w:eastAsia="PMingLiU" w:cstheme="minorHAnsi"/>
          <w:spacing w:val="-2"/>
          <w:sz w:val="10"/>
          <w:lang w:eastAsia="zh-CN"/>
        </w:rPr>
        <w:tab/>
      </w:r>
      <w:r w:rsidRPr="00F4379F">
        <w:rPr>
          <w:rFonts w:eastAsia="宋体" w:cstheme="minorHAnsi"/>
          <w:spacing w:val="-2"/>
          <w:sz w:val="10"/>
          <w:lang w:eastAsia="zh-CN"/>
        </w:rPr>
        <w:t>RIVERSIDE</w:t>
      </w:r>
      <w:r w:rsidRPr="00183D97">
        <w:rPr>
          <w:rFonts w:eastAsia="PMingLiU" w:cstheme="minorHAnsi"/>
          <w:spacing w:val="-2"/>
          <w:sz w:val="10"/>
          <w:lang w:eastAsia="zh-CN"/>
        </w:rPr>
        <w:tab/>
      </w:r>
      <w:r w:rsidRPr="00F4379F">
        <w:rPr>
          <w:rFonts w:eastAsia="宋体" w:cstheme="minorHAnsi"/>
          <w:spacing w:val="-1"/>
          <w:sz w:val="10"/>
          <w:lang w:eastAsia="zh-CN"/>
        </w:rPr>
        <w:t>SAN</w:t>
      </w:r>
      <w:r w:rsidRPr="00F4379F">
        <w:rPr>
          <w:rFonts w:eastAsia="宋体" w:cstheme="minorHAnsi"/>
          <w:spacing w:val="23"/>
          <w:sz w:val="10"/>
          <w:lang w:eastAsia="zh-CN"/>
        </w:rPr>
        <w:t xml:space="preserve"> </w:t>
      </w:r>
      <w:r w:rsidRPr="00F4379F">
        <w:rPr>
          <w:rFonts w:eastAsia="宋体" w:cstheme="minorHAnsi"/>
          <w:spacing w:val="-2"/>
          <w:sz w:val="10"/>
          <w:lang w:eastAsia="zh-CN"/>
        </w:rPr>
        <w:t>DIEGO</w:t>
      </w:r>
      <w:r w:rsidRPr="00183D97">
        <w:rPr>
          <w:rFonts w:eastAsia="PMingLiU" w:cstheme="minorHAnsi"/>
          <w:spacing w:val="-2"/>
          <w:sz w:val="10"/>
          <w:lang w:eastAsia="zh-CN"/>
        </w:rPr>
        <w:tab/>
      </w:r>
      <w:r w:rsidRPr="00F4379F">
        <w:rPr>
          <w:rFonts w:eastAsia="宋体" w:cstheme="minorHAnsi"/>
          <w:spacing w:val="-1"/>
          <w:sz w:val="10"/>
          <w:lang w:eastAsia="zh-CN"/>
        </w:rPr>
        <w:t>SAN</w:t>
      </w:r>
      <w:r w:rsidRPr="00F4379F">
        <w:rPr>
          <w:rFonts w:eastAsia="宋体" w:cstheme="minorHAnsi"/>
          <w:spacing w:val="-2"/>
          <w:sz w:val="10"/>
          <w:lang w:eastAsia="zh-CN"/>
        </w:rPr>
        <w:t xml:space="preserve"> FRANCISCO</w:t>
      </w:r>
    </w:p>
    <w:p w14:paraId="6CC472A1" w14:textId="77777777" w:rsidR="00940F46" w:rsidRPr="00AB371A" w:rsidRDefault="00940F46">
      <w:pPr>
        <w:spacing w:before="6"/>
        <w:rPr>
          <w:rFonts w:eastAsiaTheme="minorEastAsia" w:cstheme="minorHAnsi"/>
          <w:sz w:val="3"/>
          <w:szCs w:val="3"/>
        </w:rPr>
      </w:pPr>
    </w:p>
    <w:p w14:paraId="476E6D78" w14:textId="77777777" w:rsidR="00940F46" w:rsidRPr="00AB371A" w:rsidRDefault="00F4379F">
      <w:pPr>
        <w:spacing w:line="30" w:lineRule="atLeast"/>
        <w:ind w:left="107"/>
        <w:rPr>
          <w:rFonts w:eastAsiaTheme="minorEastAsia" w:cstheme="minorHAnsi"/>
          <w:sz w:val="3"/>
          <w:szCs w:val="3"/>
        </w:rPr>
      </w:pPr>
      <w:r>
        <w:rPr>
          <w:rFonts w:eastAsiaTheme="minorEastAsia" w:cstheme="minorHAnsi"/>
          <w:noProof/>
          <w:sz w:val="3"/>
          <w:szCs w:val="3"/>
          <w:lang w:eastAsia="zh-CN"/>
        </w:rPr>
      </w:r>
      <w:r>
        <w:rPr>
          <w:rFonts w:eastAsiaTheme="minorEastAsia" w:cstheme="minorHAnsi"/>
          <w:noProof/>
          <w:sz w:val="3"/>
          <w:szCs w:val="3"/>
          <w:lang w:eastAsia="zh-CN"/>
        </w:rPr>
        <w:pict w14:anchorId="149A1469">
          <v:group id="Group 13" o:spid="_x0000_s1034" style="width:294.1pt;height:1.7pt;mso-position-horizontal-relative:char;mso-position-vertical-relative:line" coordsize="5882,34">
            <v:group id="Group 14" o:spid="_x0000_s1035" style="position:absolute;left:17;top:17;width:5849;height:2" coordorigin="17,17" coordsize="58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15" o:spid="_x0000_s1036" style="position:absolute;left:17;top:17;width:5849;height:2;visibility:visible;mso-wrap-style:square;v-text-anchor:top" coordsize="58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" path="m,l5848,e" filled="f" strokeweight="1.66pt">
                <v:path arrowok="t" o:connecttype="custom" o:connectlocs="0,0;5848,0" o:connectangles="0,0"/>
              </v:shape>
            </v:group>
            <w10:anchorlock/>
          </v:group>
        </w:pict>
      </w:r>
    </w:p>
    <w:p w14:paraId="726A6C7B" w14:textId="77777777" w:rsidR="00940F46" w:rsidRPr="00AB371A" w:rsidRDefault="00940F46">
      <w:pPr>
        <w:spacing w:before="11"/>
        <w:rPr>
          <w:rFonts w:eastAsiaTheme="minorEastAsia" w:cstheme="minorHAnsi"/>
          <w:sz w:val="10"/>
          <w:szCs w:val="10"/>
        </w:rPr>
      </w:pPr>
    </w:p>
    <w:p w14:paraId="77D0AD5B" w14:textId="3A722EED" w:rsidR="00940F46" w:rsidRPr="00AB371A" w:rsidRDefault="00F4379F">
      <w:pPr>
        <w:pStyle w:val="2"/>
        <w:spacing w:before="73"/>
        <w:ind w:left="160"/>
        <w:rPr>
          <w:rFonts w:asciiTheme="minorHAnsi" w:eastAsiaTheme="minorEastAsia" w:hAnsiTheme="minorHAnsi" w:cstheme="minorHAnsi"/>
          <w:b w:val="0"/>
          <w:bCs w:val="0"/>
        </w:rPr>
      </w:pPr>
      <w:r w:rsidRPr="00F4379F">
        <w:rPr>
          <w:rFonts w:asciiTheme="minorHAnsi" w:eastAsia="宋体" w:hAnsiTheme="minorHAnsi" w:cstheme="minorHAnsi"/>
          <w:spacing w:val="-1"/>
          <w:w w:val="110"/>
          <w:lang w:eastAsia="zh-CN"/>
        </w:rPr>
        <w:t>Experience</w:t>
      </w:r>
      <w:r w:rsidRPr="00F4379F">
        <w:rPr>
          <w:rFonts w:asciiTheme="minorHAnsi" w:eastAsia="宋体" w:hAnsiTheme="minorHAnsi" w:cstheme="minorHAnsi"/>
          <w:spacing w:val="-17"/>
          <w:w w:val="110"/>
          <w:lang w:eastAsia="zh-CN"/>
        </w:rPr>
        <w:t xml:space="preserve"> </w:t>
      </w:r>
      <w:r w:rsidRPr="00F4379F">
        <w:rPr>
          <w:rFonts w:asciiTheme="minorHAnsi" w:eastAsia="宋体" w:hAnsiTheme="minorHAnsi" w:cstheme="minorHAnsi"/>
          <w:spacing w:val="-2"/>
          <w:w w:val="110"/>
          <w:lang w:eastAsia="zh-CN"/>
        </w:rPr>
        <w:t>University</w:t>
      </w:r>
      <w:r w:rsidRPr="00F4379F">
        <w:rPr>
          <w:rFonts w:asciiTheme="minorHAnsi" w:eastAsia="宋体" w:hAnsiTheme="minorHAnsi" w:cstheme="minorHAnsi"/>
          <w:spacing w:val="-16"/>
          <w:w w:val="110"/>
          <w:lang w:eastAsia="zh-CN"/>
        </w:rPr>
        <w:t xml:space="preserve"> </w:t>
      </w:r>
      <w:r w:rsidRPr="00F4379F">
        <w:rPr>
          <w:rFonts w:asciiTheme="minorHAnsi" w:eastAsia="宋体" w:hAnsiTheme="minorHAnsi" w:cstheme="minorHAnsi"/>
          <w:spacing w:val="-2"/>
          <w:w w:val="110"/>
          <w:lang w:eastAsia="zh-CN"/>
        </w:rPr>
        <w:t>Research</w:t>
      </w:r>
    </w:p>
    <w:p w14:paraId="1B9773DF" w14:textId="23B57E0E" w:rsidR="00940F46" w:rsidRPr="00AB371A" w:rsidRDefault="00F4379F">
      <w:pPr>
        <w:pStyle w:val="a3"/>
        <w:tabs>
          <w:tab w:val="left" w:pos="879"/>
        </w:tabs>
        <w:spacing w:before="10"/>
        <w:ind w:left="160"/>
        <w:rPr>
          <w:rFonts w:asciiTheme="minorHAnsi" w:eastAsiaTheme="minorEastAsia" w:hAnsiTheme="minorHAnsi" w:cstheme="minorHAnsi"/>
        </w:rPr>
      </w:pPr>
      <w:r w:rsidRPr="00F4379F">
        <w:rPr>
          <w:rFonts w:asciiTheme="minorHAnsi" w:eastAsia="宋体" w:hAnsiTheme="minorHAnsi" w:cstheme="minorHAnsi"/>
          <w:lang w:eastAsia="zh-CN"/>
        </w:rPr>
        <w:t>Tel:</w:t>
      </w:r>
      <w:r w:rsidRPr="00183D97">
        <w:rPr>
          <w:rFonts w:asciiTheme="minorHAnsi" w:eastAsia="PMingLiU" w:hAnsiTheme="minorHAnsi" w:cstheme="minorHAnsi"/>
          <w:lang w:eastAsia="zh-CN"/>
        </w:rPr>
        <w:tab/>
      </w:r>
      <w:r w:rsidRPr="00F4379F">
        <w:rPr>
          <w:rFonts w:asciiTheme="minorHAnsi" w:eastAsia="宋体" w:hAnsiTheme="minorHAnsi" w:cstheme="minorHAnsi"/>
          <w:lang w:eastAsia="zh-CN"/>
        </w:rPr>
        <w:t>1-949-824-9061</w:t>
      </w:r>
    </w:p>
    <w:p w14:paraId="1C44F693" w14:textId="144F75A2" w:rsidR="00940F46" w:rsidRPr="00AB371A" w:rsidRDefault="00F4379F">
      <w:pPr>
        <w:pStyle w:val="a3"/>
        <w:tabs>
          <w:tab w:val="left" w:pos="878"/>
        </w:tabs>
        <w:spacing w:before="15"/>
        <w:ind w:left="160"/>
        <w:rPr>
          <w:rFonts w:asciiTheme="minorHAnsi" w:eastAsiaTheme="minorEastAsia" w:hAnsiTheme="minorHAnsi" w:cstheme="minorHAnsi"/>
        </w:rPr>
      </w:pPr>
      <w:r w:rsidRPr="00F4379F">
        <w:rPr>
          <w:rFonts w:asciiTheme="minorHAnsi" w:eastAsia="宋体" w:hAnsiTheme="minorHAnsi" w:cstheme="minorHAnsi"/>
          <w:lang w:eastAsia="zh-CN"/>
        </w:rPr>
        <w:t>Fax:</w:t>
      </w:r>
      <w:r w:rsidRPr="00183D97">
        <w:rPr>
          <w:rFonts w:asciiTheme="minorHAnsi" w:eastAsia="PMingLiU" w:hAnsiTheme="minorHAnsi" w:cstheme="minorHAnsi"/>
          <w:lang w:eastAsia="zh-CN"/>
        </w:rPr>
        <w:tab/>
      </w:r>
      <w:r w:rsidRPr="00F4379F">
        <w:rPr>
          <w:rFonts w:asciiTheme="minorHAnsi" w:eastAsia="宋体" w:hAnsiTheme="minorHAnsi" w:cstheme="minorHAnsi"/>
          <w:lang w:eastAsia="zh-CN"/>
        </w:rPr>
        <w:t>1-949-824-8065</w:t>
      </w:r>
    </w:p>
    <w:p w14:paraId="1CB42099" w14:textId="6EFE47E9" w:rsidR="00940F46" w:rsidRPr="00AB371A" w:rsidRDefault="00F4379F">
      <w:pPr>
        <w:pStyle w:val="a3"/>
        <w:spacing w:before="15"/>
        <w:ind w:left="160"/>
        <w:rPr>
          <w:rFonts w:asciiTheme="minorHAnsi" w:eastAsiaTheme="minorEastAsia" w:hAnsiTheme="minorHAnsi" w:cstheme="minorHAnsi"/>
        </w:rPr>
      </w:pPr>
      <w:r w:rsidRPr="00F4379F">
        <w:rPr>
          <w:rFonts w:asciiTheme="minorHAnsi" w:eastAsia="宋体" w:hAnsiTheme="minorHAnsi" w:cstheme="minorHAnsi"/>
          <w:w w:val="105"/>
          <w:lang w:eastAsia="zh-CN"/>
        </w:rPr>
        <w:t>Email:</w:t>
      </w:r>
      <w:r w:rsidRPr="00F4379F">
        <w:rPr>
          <w:rFonts w:asciiTheme="minorHAnsi" w:eastAsia="宋体" w:hAnsiTheme="minorHAnsi" w:cstheme="minorHAnsi"/>
          <w:spacing w:val="35"/>
          <w:w w:val="105"/>
          <w:lang w:eastAsia="zh-CN"/>
        </w:rPr>
        <w:t xml:space="preserve"> </w:t>
      </w:r>
      <w:hyperlink r:id="rId10">
        <w:r w:rsidRPr="00F4379F">
          <w:rPr>
            <w:rFonts w:asciiTheme="minorHAnsi" w:eastAsia="宋体" w:hAnsiTheme="minorHAnsi" w:cstheme="minorHAnsi"/>
            <w:color w:val="0000FF"/>
            <w:w w:val="105"/>
            <w:u w:val="single" w:color="0000FF"/>
            <w:lang w:eastAsia="zh-CN"/>
          </w:rPr>
          <w:t>mcai2@uci.edu</w:t>
        </w:r>
      </w:hyperlink>
    </w:p>
    <w:p w14:paraId="45535417" w14:textId="06C74A6D" w:rsidR="00940F46" w:rsidRPr="00AB371A" w:rsidRDefault="00F4379F">
      <w:pPr>
        <w:pStyle w:val="a3"/>
        <w:numPr>
          <w:ilvl w:val="1"/>
          <w:numId w:val="2"/>
        </w:numPr>
        <w:tabs>
          <w:tab w:val="left" w:pos="607"/>
        </w:tabs>
        <w:spacing w:before="14"/>
        <w:ind w:hanging="446"/>
        <w:rPr>
          <w:rFonts w:asciiTheme="minorHAnsi" w:eastAsiaTheme="minorEastAsia" w:hAnsiTheme="minorHAnsi" w:cstheme="minorHAnsi"/>
        </w:rPr>
      </w:pPr>
      <w:r w:rsidRPr="00F4379F">
        <w:rPr>
          <w:rFonts w:asciiTheme="minorHAnsi" w:eastAsia="宋体" w:hAnsiTheme="minorHAnsi" w:cstheme="minorHAnsi"/>
          <w:w w:val="105"/>
          <w:lang w:eastAsia="zh-CN"/>
        </w:rPr>
        <w:t>Box</w:t>
      </w:r>
      <w:r w:rsidRPr="00F4379F">
        <w:rPr>
          <w:rFonts w:asciiTheme="minorHAnsi" w:eastAsia="宋体" w:hAnsiTheme="minorHAnsi" w:cstheme="minorHAnsi"/>
          <w:spacing w:val="-30"/>
          <w:w w:val="105"/>
          <w:lang w:eastAsia="zh-CN"/>
        </w:rPr>
        <w:t xml:space="preserve"> </w:t>
      </w:r>
      <w:r w:rsidRPr="00F4379F">
        <w:rPr>
          <w:rFonts w:asciiTheme="minorHAnsi" w:eastAsia="宋体" w:hAnsiTheme="minorHAnsi" w:cstheme="minorHAnsi"/>
          <w:spacing w:val="1"/>
          <w:w w:val="105"/>
          <w:lang w:eastAsia="zh-CN"/>
        </w:rPr>
        <w:t>6050</w:t>
      </w:r>
    </w:p>
    <w:p w14:paraId="28CDCD46" w14:textId="1E63A4D0" w:rsidR="00940F46" w:rsidRPr="00AB371A" w:rsidRDefault="00F4379F">
      <w:pPr>
        <w:pStyle w:val="a3"/>
        <w:spacing w:before="15"/>
        <w:ind w:left="160"/>
        <w:rPr>
          <w:rFonts w:asciiTheme="minorHAnsi" w:eastAsiaTheme="minorEastAsia" w:hAnsiTheme="minorHAnsi" w:cstheme="minorHAnsi"/>
        </w:rPr>
      </w:pPr>
      <w:r w:rsidRPr="00F4379F">
        <w:rPr>
          <w:rFonts w:asciiTheme="minorHAnsi" w:eastAsia="宋体" w:hAnsiTheme="minorHAnsi" w:cstheme="minorHAnsi"/>
          <w:w w:val="105"/>
          <w:lang w:eastAsia="zh-CN"/>
        </w:rPr>
        <w:t>Irvine,</w:t>
      </w:r>
      <w:r w:rsidRPr="00F4379F">
        <w:rPr>
          <w:rFonts w:asciiTheme="minorHAnsi" w:eastAsia="宋体" w:hAnsiTheme="minorHAnsi" w:cstheme="minorHAnsi"/>
          <w:spacing w:val="-40"/>
          <w:w w:val="105"/>
          <w:lang w:eastAsia="zh-CN"/>
        </w:rPr>
        <w:t xml:space="preserve"> </w:t>
      </w:r>
      <w:r w:rsidRPr="00F4379F">
        <w:rPr>
          <w:rFonts w:asciiTheme="minorHAnsi" w:eastAsia="宋体" w:hAnsiTheme="minorHAnsi" w:cstheme="minorHAnsi"/>
          <w:w w:val="105"/>
          <w:lang w:eastAsia="zh-CN"/>
        </w:rPr>
        <w:t>California</w:t>
      </w:r>
      <w:r w:rsidRPr="00F4379F">
        <w:rPr>
          <w:rFonts w:asciiTheme="minorHAnsi" w:eastAsia="宋体" w:hAnsiTheme="minorHAnsi" w:cstheme="minorHAnsi"/>
          <w:spacing w:val="-39"/>
          <w:w w:val="105"/>
          <w:lang w:eastAsia="zh-CN"/>
        </w:rPr>
        <w:t xml:space="preserve"> </w:t>
      </w:r>
      <w:r w:rsidRPr="00F4379F">
        <w:rPr>
          <w:rFonts w:asciiTheme="minorHAnsi" w:eastAsia="宋体" w:hAnsiTheme="minorHAnsi" w:cstheme="minorHAnsi"/>
          <w:w w:val="105"/>
          <w:lang w:eastAsia="zh-CN"/>
        </w:rPr>
        <w:t>92616-6050,</w:t>
      </w:r>
      <w:r w:rsidRPr="00F4379F">
        <w:rPr>
          <w:rFonts w:asciiTheme="minorHAnsi" w:eastAsia="宋体" w:hAnsiTheme="minorHAnsi" w:cstheme="minorHAnsi"/>
          <w:spacing w:val="-36"/>
          <w:w w:val="105"/>
          <w:lang w:eastAsia="zh-CN"/>
        </w:rPr>
        <w:t xml:space="preserve"> </w:t>
      </w:r>
      <w:r w:rsidRPr="00F4379F">
        <w:rPr>
          <w:rFonts w:asciiTheme="minorHAnsi" w:eastAsia="宋体" w:hAnsiTheme="minorHAnsi" w:cstheme="minorHAnsi"/>
          <w:w w:val="105"/>
          <w:lang w:eastAsia="zh-CN"/>
        </w:rPr>
        <w:t>U.S.A.</w:t>
      </w:r>
    </w:p>
    <w:p w14:paraId="54B5CC65" w14:textId="77777777" w:rsidR="00940F46" w:rsidRPr="003D6EBA" w:rsidRDefault="00940F46">
      <w:pPr>
        <w:rPr>
          <w:rFonts w:eastAsiaTheme="minorEastAsia" w:cstheme="minorHAnsi"/>
          <w:sz w:val="30"/>
          <w:szCs w:val="30"/>
          <w:lang w:eastAsia="zh-CN"/>
        </w:rPr>
      </w:pPr>
    </w:p>
    <w:p w14:paraId="5D6F24D1" w14:textId="5C3FB205" w:rsidR="0050503A" w:rsidRPr="003D6EBA" w:rsidRDefault="00F4379F" w:rsidP="003D6EBA">
      <w:pPr>
        <w:spacing w:line="600" w:lineRule="exact"/>
        <w:jc w:val="center"/>
        <w:textAlignment w:val="baseline"/>
        <w:outlineLvl w:val="0"/>
        <w:rPr>
          <w:rFonts w:eastAsiaTheme="minorEastAsia" w:cstheme="minorHAnsi"/>
          <w:b/>
          <w:bCs/>
          <w:color w:val="000000"/>
          <w:kern w:val="36"/>
          <w:sz w:val="30"/>
          <w:szCs w:val="30"/>
          <w:lang w:val="en-CA" w:eastAsia="zh-CN"/>
        </w:rPr>
      </w:pPr>
      <w:r w:rsidRPr="00F4379F">
        <w:rPr>
          <w:rFonts w:eastAsia="宋体" w:cstheme="minorHAnsi"/>
          <w:b/>
          <w:bCs/>
          <w:color w:val="000000"/>
          <w:kern w:val="36"/>
          <w:sz w:val="30"/>
          <w:szCs w:val="30"/>
          <w:lang w:val="en-CA" w:eastAsia="zh-CN"/>
        </w:rPr>
        <w:t>Experience University Research Online Courses 2021</w:t>
      </w:r>
    </w:p>
    <w:p w14:paraId="0BE455DF" w14:textId="44855E24" w:rsidR="00192BA1" w:rsidRPr="003D6EBA" w:rsidRDefault="00F4379F" w:rsidP="003D6EBA">
      <w:pPr>
        <w:spacing w:line="600" w:lineRule="exact"/>
        <w:jc w:val="center"/>
        <w:textAlignment w:val="baseline"/>
        <w:outlineLvl w:val="0"/>
        <w:rPr>
          <w:rFonts w:eastAsiaTheme="minorEastAsia" w:cstheme="minorHAnsi"/>
          <w:b/>
          <w:bCs/>
          <w:color w:val="000000"/>
          <w:kern w:val="36"/>
          <w:sz w:val="30"/>
          <w:szCs w:val="30"/>
          <w:lang w:val="en-CA" w:eastAsia="zh-CN"/>
        </w:rPr>
      </w:pPr>
      <w:r w:rsidRPr="00F4379F">
        <w:rPr>
          <w:rFonts w:eastAsia="宋体" w:cstheme="minorHAnsi"/>
          <w:b/>
          <w:bCs/>
          <w:color w:val="000000"/>
          <w:kern w:val="36"/>
          <w:sz w:val="30"/>
          <w:szCs w:val="30"/>
          <w:lang w:val="en-CA" w:eastAsia="zh-CN"/>
        </w:rPr>
        <w:t>2021</w:t>
      </w:r>
      <w:r w:rsidRPr="00F4379F">
        <w:rPr>
          <w:rFonts w:eastAsia="宋体" w:cstheme="minorHAnsi" w:hint="eastAsia"/>
          <w:b/>
          <w:bCs/>
          <w:color w:val="000000"/>
          <w:kern w:val="36"/>
          <w:sz w:val="30"/>
          <w:szCs w:val="30"/>
          <w:lang w:val="en-CA" w:eastAsia="zh-CN"/>
        </w:rPr>
        <w:t>加州欧文大学在线科研课程</w:t>
      </w:r>
    </w:p>
    <w:p w14:paraId="51BF0DB9" w14:textId="09E52B46" w:rsidR="00317205" w:rsidRPr="003D6EBA" w:rsidRDefault="00F4379F" w:rsidP="003D6EBA">
      <w:pPr>
        <w:spacing w:line="600" w:lineRule="exact"/>
        <w:jc w:val="center"/>
        <w:textAlignment w:val="baseline"/>
        <w:outlineLvl w:val="0"/>
        <w:rPr>
          <w:rFonts w:eastAsiaTheme="minorEastAsia" w:cstheme="minorHAnsi"/>
          <w:b/>
          <w:bCs/>
          <w:color w:val="000000"/>
          <w:kern w:val="36"/>
          <w:sz w:val="30"/>
          <w:szCs w:val="30"/>
          <w:lang w:val="en-CA" w:eastAsia="zh-CN"/>
        </w:rPr>
      </w:pPr>
      <w:r w:rsidRPr="00F4379F">
        <w:rPr>
          <w:rFonts w:eastAsia="宋体" w:cstheme="minorHAnsi" w:hint="eastAsia"/>
          <w:b/>
          <w:bCs/>
          <w:color w:val="000000"/>
          <w:kern w:val="36"/>
          <w:sz w:val="30"/>
          <w:szCs w:val="30"/>
          <w:lang w:val="en-CA" w:eastAsia="zh-CN"/>
        </w:rPr>
        <w:t>报名通知</w:t>
      </w:r>
    </w:p>
    <w:p w14:paraId="2923CCBC" w14:textId="6D4A55E2" w:rsidR="0001613A" w:rsidRPr="0001613A" w:rsidRDefault="00317205" w:rsidP="0001613A">
      <w:pPr>
        <w:pStyle w:val="aa"/>
        <w:spacing w:line="300" w:lineRule="exact"/>
        <w:rPr>
          <w:rFonts w:cstheme="minorHAnsi"/>
          <w:sz w:val="21"/>
          <w:szCs w:val="21"/>
          <w:lang w:val="en-CA"/>
        </w:rPr>
      </w:pPr>
      <w:r w:rsidRPr="00AB371A">
        <w:rPr>
          <w:rFonts w:cstheme="minorHAnsi"/>
          <w:color w:val="222222"/>
          <w:sz w:val="21"/>
          <w:szCs w:val="21"/>
          <w:lang w:val="en-CA"/>
        </w:rPr>
        <w:br/>
      </w:r>
      <w:r w:rsidR="00F4379F" w:rsidRPr="00F4379F">
        <w:rPr>
          <w:rFonts w:eastAsia="宋体" w:cstheme="minorHAnsi" w:hint="eastAsia"/>
          <w:b/>
          <w:bCs/>
          <w:color w:val="222222"/>
          <w:sz w:val="21"/>
          <w:szCs w:val="21"/>
          <w:bdr w:val="none" w:sz="0" w:space="0" w:color="auto" w:frame="1"/>
          <w:lang w:val="en-CA"/>
        </w:rPr>
        <w:t>一、学校介绍</w:t>
      </w:r>
      <w:r w:rsidRPr="00AB371A">
        <w:rPr>
          <w:rFonts w:cstheme="minorHAnsi"/>
          <w:color w:val="222222"/>
          <w:sz w:val="21"/>
          <w:szCs w:val="21"/>
          <w:lang w:val="en-CA"/>
        </w:rPr>
        <w:br/>
      </w:r>
    </w:p>
    <w:p w14:paraId="5D721EB0" w14:textId="58206068" w:rsidR="0001613A" w:rsidRPr="0001613A" w:rsidRDefault="00F4379F" w:rsidP="00D4489D">
      <w:pPr>
        <w:pStyle w:val="aa"/>
        <w:spacing w:line="300" w:lineRule="exact"/>
        <w:jc w:val="both"/>
        <w:rPr>
          <w:rFonts w:asciiTheme="majorHAnsi" w:hAnsiTheme="majorHAnsi" w:cstheme="minorHAnsi"/>
          <w:sz w:val="21"/>
          <w:szCs w:val="21"/>
          <w:lang w:val="en-CA"/>
        </w:rPr>
      </w:pPr>
      <w:r w:rsidRPr="00F4379F">
        <w:rPr>
          <w:rFonts w:asciiTheme="majorHAnsi" w:eastAsia="宋体" w:hAnsiTheme="majorHAnsi" w:cstheme="minorHAnsi" w:hint="eastAsia"/>
          <w:sz w:val="21"/>
          <w:szCs w:val="21"/>
          <w:lang w:val="en-CA"/>
        </w:rPr>
        <w:t>加州大学欧文分校（</w:t>
      </w:r>
      <w:r w:rsidRPr="00F4379F">
        <w:rPr>
          <w:rFonts w:asciiTheme="majorHAnsi" w:eastAsia="宋体" w:hAnsiTheme="majorHAnsi" w:cstheme="minorHAnsi"/>
          <w:sz w:val="21"/>
          <w:szCs w:val="21"/>
          <w:lang w:val="en-CA"/>
        </w:rPr>
        <w:t>University of California</w:t>
      </w:r>
      <w:r w:rsidRPr="00F4379F">
        <w:rPr>
          <w:rFonts w:asciiTheme="majorHAnsi" w:eastAsia="宋体" w:hAnsiTheme="majorHAnsi" w:cstheme="minorHAnsi" w:hint="eastAsia"/>
          <w:sz w:val="21"/>
          <w:szCs w:val="21"/>
          <w:lang w:val="en-CA"/>
        </w:rPr>
        <w:t>，</w:t>
      </w:r>
      <w:r w:rsidRPr="00F4379F">
        <w:rPr>
          <w:rFonts w:asciiTheme="majorHAnsi" w:eastAsia="宋体" w:hAnsiTheme="majorHAnsi" w:cstheme="minorHAnsi"/>
          <w:sz w:val="21"/>
          <w:szCs w:val="21"/>
          <w:lang w:val="en-CA"/>
        </w:rPr>
        <w:t>Irvine,</w:t>
      </w:r>
      <w:r w:rsidRPr="00F4379F">
        <w:rPr>
          <w:rFonts w:asciiTheme="majorHAnsi" w:eastAsia="宋体" w:hAnsiTheme="majorHAnsi" w:cstheme="minorHAnsi" w:hint="eastAsia"/>
          <w:sz w:val="21"/>
          <w:szCs w:val="21"/>
          <w:lang w:val="en-CA"/>
        </w:rPr>
        <w:t>简称</w:t>
      </w:r>
      <w:r w:rsidRPr="00F4379F">
        <w:rPr>
          <w:rFonts w:asciiTheme="majorHAnsi" w:eastAsia="宋体" w:hAnsiTheme="majorHAnsi" w:cstheme="minorHAnsi"/>
          <w:sz w:val="21"/>
          <w:szCs w:val="21"/>
          <w:lang w:val="en-CA"/>
        </w:rPr>
        <w:t>UCI</w:t>
      </w:r>
      <w:r w:rsidRPr="00F4379F">
        <w:rPr>
          <w:rFonts w:asciiTheme="majorHAnsi" w:eastAsia="宋体" w:hAnsiTheme="majorHAnsi" w:cstheme="minorHAnsi" w:hint="eastAsia"/>
          <w:sz w:val="21"/>
          <w:szCs w:val="21"/>
          <w:lang w:val="en-CA"/>
        </w:rPr>
        <w:t>），创建于</w:t>
      </w:r>
      <w:r w:rsidRPr="00F4379F">
        <w:rPr>
          <w:rFonts w:asciiTheme="majorHAnsi" w:eastAsia="宋体" w:hAnsiTheme="majorHAnsi" w:cstheme="minorHAnsi"/>
          <w:sz w:val="21"/>
          <w:szCs w:val="21"/>
          <w:lang w:val="en-CA"/>
        </w:rPr>
        <w:t>1965</w:t>
      </w:r>
      <w:r w:rsidRPr="00F4379F">
        <w:rPr>
          <w:rFonts w:asciiTheme="majorHAnsi" w:eastAsia="宋体" w:hAnsiTheme="majorHAnsi" w:cstheme="minorHAnsi" w:hint="eastAsia"/>
          <w:sz w:val="21"/>
          <w:szCs w:val="21"/>
          <w:lang w:val="en-CA"/>
        </w:rPr>
        <w:t>年，是一所世界级的研究型大学，该校全美综合排名</w:t>
      </w:r>
      <w:r w:rsidRPr="00F4379F">
        <w:rPr>
          <w:rFonts w:asciiTheme="majorHAnsi" w:eastAsia="宋体" w:hAnsiTheme="majorHAnsi" w:cstheme="minorHAnsi"/>
          <w:sz w:val="21"/>
          <w:szCs w:val="21"/>
          <w:lang w:val="en-CA"/>
        </w:rPr>
        <w:t>33</w:t>
      </w:r>
      <w:r w:rsidRPr="00F4379F">
        <w:rPr>
          <w:rFonts w:asciiTheme="majorHAnsi" w:eastAsia="宋体" w:hAnsiTheme="majorHAnsi" w:cstheme="minorHAnsi" w:hint="eastAsia"/>
          <w:sz w:val="21"/>
          <w:szCs w:val="21"/>
          <w:lang w:val="en-CA"/>
        </w:rPr>
        <w:t>，公立大学排名</w:t>
      </w:r>
      <w:r w:rsidRPr="00F4379F">
        <w:rPr>
          <w:rFonts w:asciiTheme="majorHAnsi" w:eastAsia="宋体" w:hAnsiTheme="majorHAnsi" w:cstheme="minorHAnsi"/>
          <w:sz w:val="21"/>
          <w:szCs w:val="21"/>
          <w:lang w:val="en-CA"/>
        </w:rPr>
        <w:t>7</w:t>
      </w:r>
      <w:r w:rsidRPr="00F4379F">
        <w:rPr>
          <w:rFonts w:asciiTheme="majorHAnsi" w:eastAsia="宋体" w:hAnsiTheme="majorHAnsi" w:cstheme="minorHAnsi" w:hint="eastAsia"/>
          <w:sz w:val="21"/>
          <w:szCs w:val="21"/>
          <w:lang w:val="en-CA"/>
        </w:rPr>
        <w:t>，也是加州大学系统中十大分校之一。</w:t>
      </w:r>
    </w:p>
    <w:p w14:paraId="7E103055" w14:textId="77777777" w:rsidR="0001613A" w:rsidRPr="0001613A" w:rsidRDefault="0001613A" w:rsidP="00D4489D">
      <w:pPr>
        <w:pStyle w:val="aa"/>
        <w:spacing w:line="300" w:lineRule="exact"/>
        <w:jc w:val="both"/>
        <w:rPr>
          <w:rFonts w:asciiTheme="majorHAnsi" w:hAnsiTheme="majorHAnsi" w:cstheme="minorHAnsi"/>
          <w:sz w:val="21"/>
          <w:szCs w:val="21"/>
          <w:lang w:val="en-CA"/>
        </w:rPr>
      </w:pPr>
    </w:p>
    <w:p w14:paraId="4E1B2A62" w14:textId="5D82F3EB" w:rsidR="0001613A" w:rsidRPr="0001613A" w:rsidRDefault="00F4379F" w:rsidP="00D4489D">
      <w:pPr>
        <w:pStyle w:val="aa"/>
        <w:spacing w:line="300" w:lineRule="exact"/>
        <w:jc w:val="both"/>
        <w:rPr>
          <w:rFonts w:asciiTheme="majorHAnsi" w:hAnsiTheme="majorHAnsi" w:cstheme="minorHAnsi"/>
          <w:sz w:val="21"/>
          <w:szCs w:val="21"/>
          <w:lang w:val="en-CA" w:eastAsia="zh-TW"/>
        </w:rPr>
      </w:pPr>
      <w:r w:rsidRPr="00F4379F">
        <w:rPr>
          <w:rFonts w:asciiTheme="majorHAnsi" w:eastAsia="宋体" w:hAnsiTheme="majorHAnsi" w:cstheme="minorHAnsi" w:hint="eastAsia"/>
          <w:sz w:val="21"/>
          <w:szCs w:val="21"/>
          <w:lang w:val="en-CA"/>
        </w:rPr>
        <w:t>加州大学欧文分校位于南加州，洛杉矶东南约</w:t>
      </w:r>
      <w:r w:rsidRPr="00F4379F">
        <w:rPr>
          <w:rFonts w:asciiTheme="majorHAnsi" w:eastAsia="宋体" w:hAnsiTheme="majorHAnsi" w:cstheme="minorHAnsi"/>
          <w:sz w:val="21"/>
          <w:szCs w:val="21"/>
          <w:lang w:val="en-CA"/>
        </w:rPr>
        <w:t>50</w:t>
      </w:r>
      <w:r w:rsidRPr="00F4379F">
        <w:rPr>
          <w:rFonts w:asciiTheme="majorHAnsi" w:eastAsia="宋体" w:hAnsiTheme="majorHAnsi" w:cstheme="minorHAnsi" w:hint="eastAsia"/>
          <w:sz w:val="21"/>
          <w:szCs w:val="21"/>
          <w:lang w:val="en-CA"/>
        </w:rPr>
        <w:t>英里的橘子郡（</w:t>
      </w:r>
      <w:r w:rsidRPr="00F4379F">
        <w:rPr>
          <w:rFonts w:asciiTheme="majorHAnsi" w:eastAsia="宋体" w:hAnsiTheme="majorHAnsi" w:cstheme="minorHAnsi"/>
          <w:sz w:val="21"/>
          <w:szCs w:val="21"/>
          <w:lang w:val="en-CA"/>
        </w:rPr>
        <w:t>Orange County</w:t>
      </w:r>
      <w:r w:rsidRPr="00F4379F">
        <w:rPr>
          <w:rFonts w:asciiTheme="majorHAnsi" w:eastAsia="宋体" w:hAnsiTheme="majorHAnsi" w:cstheme="minorHAnsi" w:hint="eastAsia"/>
          <w:sz w:val="21"/>
          <w:szCs w:val="21"/>
          <w:lang w:val="en-CA"/>
        </w:rPr>
        <w:t>）尔（</w:t>
      </w:r>
      <w:r w:rsidRPr="00F4379F">
        <w:rPr>
          <w:rFonts w:asciiTheme="majorHAnsi" w:eastAsia="宋体" w:hAnsiTheme="majorHAnsi" w:cstheme="minorHAnsi"/>
          <w:sz w:val="21"/>
          <w:szCs w:val="21"/>
          <w:lang w:val="en-CA"/>
        </w:rPr>
        <w:t>Irvine</w:t>
      </w:r>
      <w:r w:rsidRPr="00F4379F">
        <w:rPr>
          <w:rFonts w:asciiTheme="majorHAnsi" w:eastAsia="宋体" w:hAnsiTheme="majorHAnsi" w:cstheme="minorHAnsi" w:hint="eastAsia"/>
          <w:sz w:val="21"/>
          <w:szCs w:val="21"/>
          <w:lang w:val="en-CA"/>
        </w:rPr>
        <w:t>）。完美的地理位置，极佳的学习生活环境，以及被誉为</w:t>
      </w:r>
      <w:r w:rsidRPr="00F4379F">
        <w:rPr>
          <w:rFonts w:asciiTheme="majorHAnsi" w:eastAsia="宋体" w:hAnsiTheme="majorHAnsi" w:cstheme="minorHAnsi"/>
          <w:sz w:val="21"/>
          <w:szCs w:val="21"/>
          <w:lang w:val="en-CA"/>
        </w:rPr>
        <w:t>“</w:t>
      </w:r>
      <w:r w:rsidRPr="00F4379F">
        <w:rPr>
          <w:rFonts w:asciiTheme="majorHAnsi" w:eastAsia="宋体" w:hAnsiTheme="majorHAnsi" w:cstheme="minorHAnsi" w:hint="eastAsia"/>
          <w:sz w:val="21"/>
          <w:szCs w:val="21"/>
          <w:lang w:val="en-CA"/>
        </w:rPr>
        <w:t>南加州硅谷</w:t>
      </w:r>
      <w:r w:rsidRPr="00F4379F">
        <w:rPr>
          <w:rFonts w:asciiTheme="majorHAnsi" w:eastAsia="宋体" w:hAnsiTheme="majorHAnsi" w:cstheme="minorHAnsi"/>
          <w:sz w:val="21"/>
          <w:szCs w:val="21"/>
          <w:lang w:val="en-CA"/>
        </w:rPr>
        <w:t>”</w:t>
      </w:r>
      <w:r w:rsidRPr="00F4379F">
        <w:rPr>
          <w:rFonts w:asciiTheme="majorHAnsi" w:eastAsia="宋体" w:hAnsiTheme="majorHAnsi" w:cstheme="minorHAnsi" w:hint="eastAsia"/>
          <w:sz w:val="21"/>
          <w:szCs w:val="21"/>
          <w:lang w:val="en-CA"/>
        </w:rPr>
        <w:t>的橘子郡有大量高科技企业的支持，使该校成为加州大学系统中成长最快的分校。</w:t>
      </w:r>
    </w:p>
    <w:p w14:paraId="0335D509" w14:textId="77777777" w:rsidR="0001613A" w:rsidRPr="0001613A" w:rsidRDefault="0001613A" w:rsidP="00D4489D">
      <w:pPr>
        <w:pStyle w:val="aa"/>
        <w:spacing w:line="300" w:lineRule="exact"/>
        <w:jc w:val="both"/>
        <w:rPr>
          <w:rFonts w:asciiTheme="majorHAnsi" w:hAnsiTheme="majorHAnsi" w:cstheme="minorHAnsi"/>
          <w:sz w:val="21"/>
          <w:szCs w:val="21"/>
          <w:lang w:val="en-CA" w:eastAsia="zh-TW"/>
        </w:rPr>
      </w:pPr>
    </w:p>
    <w:p w14:paraId="433A6F2B" w14:textId="0EF46334" w:rsidR="0001613A" w:rsidRPr="0001613A" w:rsidRDefault="00F4379F" w:rsidP="00D4489D">
      <w:pPr>
        <w:pStyle w:val="aa"/>
        <w:spacing w:line="300" w:lineRule="exact"/>
        <w:jc w:val="both"/>
        <w:rPr>
          <w:rFonts w:asciiTheme="majorHAnsi" w:hAnsiTheme="majorHAnsi" w:cstheme="minorHAnsi"/>
          <w:sz w:val="21"/>
          <w:szCs w:val="21"/>
          <w:lang w:val="en-CA"/>
        </w:rPr>
      </w:pPr>
      <w:r w:rsidRPr="00F4379F">
        <w:rPr>
          <w:rFonts w:asciiTheme="majorHAnsi" w:eastAsia="宋体" w:hAnsiTheme="majorHAnsi" w:cstheme="minorHAnsi"/>
          <w:sz w:val="21"/>
          <w:szCs w:val="21"/>
          <w:lang w:val="en-CA"/>
        </w:rPr>
        <w:t>UCI</w:t>
      </w:r>
      <w:r w:rsidRPr="00F4379F">
        <w:rPr>
          <w:rFonts w:asciiTheme="majorHAnsi" w:eastAsia="宋体" w:hAnsiTheme="majorHAnsi" w:cstheme="minorHAnsi" w:hint="eastAsia"/>
          <w:sz w:val="21"/>
          <w:szCs w:val="21"/>
          <w:lang w:val="en-CA"/>
        </w:rPr>
        <w:t>在最优秀的</w:t>
      </w:r>
      <w:r w:rsidRPr="00F4379F">
        <w:rPr>
          <w:rFonts w:asciiTheme="majorHAnsi" w:eastAsia="宋体" w:hAnsiTheme="majorHAnsi" w:cstheme="minorHAnsi"/>
          <w:sz w:val="21"/>
          <w:szCs w:val="21"/>
          <w:lang w:val="en-CA"/>
        </w:rPr>
        <w:t>100</w:t>
      </w:r>
      <w:r w:rsidRPr="00F4379F">
        <w:rPr>
          <w:rFonts w:asciiTheme="majorHAnsi" w:eastAsia="宋体" w:hAnsiTheme="majorHAnsi" w:cstheme="minorHAnsi" w:hint="eastAsia"/>
          <w:sz w:val="21"/>
          <w:szCs w:val="21"/>
          <w:lang w:val="en-CA"/>
        </w:rPr>
        <w:t>所建校历史不足</w:t>
      </w:r>
      <w:r w:rsidRPr="00F4379F">
        <w:rPr>
          <w:rFonts w:asciiTheme="majorHAnsi" w:eastAsia="宋体" w:hAnsiTheme="majorHAnsi" w:cstheme="minorHAnsi"/>
          <w:sz w:val="21"/>
          <w:szCs w:val="21"/>
          <w:lang w:val="en-CA"/>
        </w:rPr>
        <w:t>50</w:t>
      </w:r>
      <w:r w:rsidRPr="00F4379F">
        <w:rPr>
          <w:rFonts w:asciiTheme="majorHAnsi" w:eastAsia="宋体" w:hAnsiTheme="majorHAnsi" w:cstheme="minorHAnsi" w:hint="eastAsia"/>
          <w:sz w:val="21"/>
          <w:szCs w:val="21"/>
          <w:lang w:val="en-CA"/>
        </w:rPr>
        <w:t>年的学校中排名全美第一、世界第五，其既有大型科研学校的教学实力，也有小型院校的友好氛围，拥有诸多优秀的研究生专业包括法律、商学、工程学、人文学科、经济学、医药学、护理学、化学、生命科学、物理学、数学、计算机科学。</w:t>
      </w:r>
    </w:p>
    <w:p w14:paraId="33C7A79B" w14:textId="77777777" w:rsidR="0001613A" w:rsidRDefault="0001613A" w:rsidP="0001613A">
      <w:pPr>
        <w:spacing w:line="300" w:lineRule="exact"/>
        <w:rPr>
          <w:rFonts w:eastAsiaTheme="minorEastAsia" w:cstheme="minorHAnsi"/>
          <w:sz w:val="21"/>
          <w:szCs w:val="21"/>
          <w:lang w:val="en-CA" w:eastAsia="zh-CN"/>
        </w:rPr>
      </w:pPr>
    </w:p>
    <w:p w14:paraId="7F2DAD87" w14:textId="068C6E0E" w:rsidR="00317205" w:rsidRPr="00AB371A" w:rsidRDefault="00317205" w:rsidP="0001613A">
      <w:pPr>
        <w:spacing w:line="300" w:lineRule="exact"/>
        <w:rPr>
          <w:rFonts w:eastAsiaTheme="minorEastAsia" w:cstheme="minorHAnsi"/>
          <w:sz w:val="21"/>
          <w:szCs w:val="21"/>
          <w:lang w:val="en-CA" w:eastAsia="zh-CN"/>
        </w:rPr>
      </w:pPr>
      <w:r w:rsidRPr="00AB371A">
        <w:rPr>
          <w:rFonts w:eastAsiaTheme="minorEastAsia" w:cstheme="minorHAnsi"/>
          <w:color w:val="222222"/>
          <w:sz w:val="21"/>
          <w:szCs w:val="21"/>
          <w:lang w:val="en-CA" w:eastAsia="zh-CN"/>
        </w:rPr>
        <w:br/>
      </w:r>
      <w:r w:rsidR="00F4379F" w:rsidRPr="00F4379F">
        <w:rPr>
          <w:rFonts w:eastAsia="宋体" w:cstheme="minorHAnsi" w:hint="eastAsia"/>
          <w:b/>
          <w:bCs/>
          <w:sz w:val="21"/>
          <w:szCs w:val="21"/>
          <w:bdr w:val="none" w:sz="0" w:space="0" w:color="auto" w:frame="1"/>
          <w:lang w:val="en-CA" w:eastAsia="zh-CN"/>
        </w:rPr>
        <w:t>二、项目介绍</w:t>
      </w:r>
    </w:p>
    <w:p w14:paraId="1667063D" w14:textId="77777777" w:rsidR="00EA0AC2" w:rsidRPr="00AB371A" w:rsidRDefault="00EA0AC2" w:rsidP="00EA0AC2">
      <w:pPr>
        <w:ind w:leftChars="50" w:left="110" w:rightChars="113" w:right="249"/>
        <w:jc w:val="both"/>
        <w:rPr>
          <w:rFonts w:eastAsiaTheme="minorEastAsia" w:cstheme="minorHAnsi"/>
          <w:color w:val="202020"/>
          <w:spacing w:val="-2"/>
          <w:lang w:eastAsia="zh-CN"/>
        </w:rPr>
      </w:pPr>
    </w:p>
    <w:p w14:paraId="28FE02ED" w14:textId="20BFC859" w:rsidR="00D4489D" w:rsidRPr="00D4489D" w:rsidRDefault="00F4379F" w:rsidP="00D4489D">
      <w:pPr>
        <w:spacing w:line="300" w:lineRule="exact"/>
        <w:jc w:val="both"/>
        <w:textAlignment w:val="baseline"/>
        <w:rPr>
          <w:rFonts w:asciiTheme="majorHAnsi" w:eastAsiaTheme="minorEastAsia" w:hAnsiTheme="majorHAnsi" w:cstheme="minorHAnsi"/>
          <w:color w:val="222222"/>
          <w:sz w:val="21"/>
          <w:szCs w:val="21"/>
          <w:lang w:val="en-CA" w:eastAsia="zh-TW"/>
        </w:rPr>
      </w:pPr>
      <w:r w:rsidRPr="00F4379F">
        <w:rPr>
          <w:rFonts w:asciiTheme="majorHAnsi" w:eastAsia="宋体" w:hAnsiTheme="majorHAnsi" w:cstheme="minorHAnsi" w:hint="eastAsia"/>
          <w:color w:val="222222"/>
          <w:sz w:val="21"/>
          <w:szCs w:val="21"/>
          <w:lang w:val="en-CA" w:eastAsia="zh-CN"/>
        </w:rPr>
        <w:t>为适应大环境的影响，</w:t>
      </w:r>
      <w:r w:rsidRPr="00F4379F">
        <w:rPr>
          <w:rFonts w:asciiTheme="majorHAnsi" w:eastAsia="宋体" w:hAnsiTheme="majorHAnsi" w:cstheme="minorHAnsi"/>
          <w:color w:val="222222"/>
          <w:sz w:val="21"/>
          <w:szCs w:val="21"/>
          <w:lang w:val="en-CA" w:eastAsia="zh-CN"/>
        </w:rPr>
        <w:t>UCI</w:t>
      </w:r>
      <w:r w:rsidRPr="00F4379F">
        <w:rPr>
          <w:rFonts w:asciiTheme="majorHAnsi" w:eastAsia="宋体" w:hAnsiTheme="majorHAnsi" w:cstheme="minorHAnsi" w:hint="eastAsia"/>
          <w:color w:val="222222"/>
          <w:sz w:val="21"/>
          <w:szCs w:val="21"/>
          <w:lang w:val="en-CA" w:eastAsia="zh-CN"/>
        </w:rPr>
        <w:t>继续推出</w:t>
      </w:r>
      <w:r w:rsidRPr="00F4379F">
        <w:rPr>
          <w:rFonts w:asciiTheme="majorHAnsi" w:eastAsia="宋体" w:hAnsiTheme="majorHAnsi" w:cstheme="minorHAnsi"/>
          <w:color w:val="222222"/>
          <w:sz w:val="21"/>
          <w:szCs w:val="21"/>
          <w:lang w:val="en-CA" w:eastAsia="zh-CN"/>
        </w:rPr>
        <w:t xml:space="preserve">Experience University Research Online Course </w:t>
      </w:r>
      <w:r w:rsidRPr="00F4379F">
        <w:rPr>
          <w:rFonts w:asciiTheme="majorHAnsi" w:eastAsia="宋体" w:hAnsiTheme="majorHAnsi" w:cstheme="minorHAnsi" w:hint="eastAsia"/>
          <w:color w:val="222222"/>
          <w:sz w:val="21"/>
          <w:szCs w:val="21"/>
          <w:lang w:val="en-CA" w:eastAsia="zh-CN"/>
        </w:rPr>
        <w:t>（大学及研究生在线科研课程，</w:t>
      </w:r>
      <w:r w:rsidRPr="00F4379F">
        <w:rPr>
          <w:rFonts w:asciiTheme="majorHAnsi" w:eastAsia="宋体" w:hAnsiTheme="majorHAnsi" w:cstheme="minorHAnsi"/>
          <w:color w:val="222222"/>
          <w:sz w:val="21"/>
          <w:szCs w:val="21"/>
          <w:lang w:val="en-CA" w:eastAsia="zh-CN"/>
        </w:rPr>
        <w:t>EUR Online</w:t>
      </w:r>
      <w:r w:rsidRPr="00F4379F">
        <w:rPr>
          <w:rFonts w:asciiTheme="majorHAnsi" w:eastAsia="宋体" w:hAnsiTheme="majorHAnsi" w:cstheme="minorHAnsi" w:hint="eastAsia"/>
          <w:color w:val="222222"/>
          <w:sz w:val="21"/>
          <w:szCs w:val="21"/>
          <w:lang w:val="en-CA" w:eastAsia="zh-CN"/>
        </w:rPr>
        <w:t>），课程采取了【一周一课】的新模式，国际学生可以体验排名前十的大学课程同时也不会耽误本校的学习进度。</w:t>
      </w:r>
      <w:r w:rsidRPr="00F4379F">
        <w:rPr>
          <w:rFonts w:asciiTheme="majorHAnsi" w:eastAsia="宋体" w:hAnsiTheme="majorHAnsi" w:cstheme="minorHAnsi"/>
          <w:color w:val="222222"/>
          <w:sz w:val="21"/>
          <w:szCs w:val="21"/>
          <w:lang w:val="en-CA" w:eastAsia="zh-CN"/>
        </w:rPr>
        <w:t>EUR</w:t>
      </w:r>
      <w:r w:rsidRPr="00F4379F">
        <w:rPr>
          <w:rFonts w:asciiTheme="majorHAnsi" w:eastAsia="宋体" w:hAnsiTheme="majorHAnsi" w:cstheme="minorHAnsi" w:hint="eastAsia"/>
          <w:color w:val="222222"/>
          <w:sz w:val="21"/>
          <w:szCs w:val="21"/>
          <w:lang w:val="en-CA" w:eastAsia="zh-CN"/>
        </w:rPr>
        <w:t>是一个美国大学强度的科研体验课程，其教学宗旨是让国际学生能够充分利用这所美国</w:t>
      </w:r>
      <w:r w:rsidRPr="00F4379F">
        <w:rPr>
          <w:rFonts w:asciiTheme="majorHAnsi" w:eastAsia="宋体" w:hAnsiTheme="majorHAnsi" w:cstheme="minorHAnsi"/>
          <w:color w:val="222222"/>
          <w:sz w:val="21"/>
          <w:szCs w:val="21"/>
          <w:lang w:val="en-CA" w:eastAsia="zh-CN"/>
        </w:rPr>
        <w:t xml:space="preserve"> “</w:t>
      </w:r>
      <w:r w:rsidRPr="00F4379F">
        <w:rPr>
          <w:rFonts w:asciiTheme="majorHAnsi" w:eastAsia="宋体" w:hAnsiTheme="majorHAnsi" w:cstheme="minorHAnsi" w:hint="eastAsia"/>
          <w:color w:val="222222"/>
          <w:sz w:val="21"/>
          <w:szCs w:val="21"/>
          <w:lang w:val="en-CA" w:eastAsia="zh-CN"/>
        </w:rPr>
        <w:t>前十</w:t>
      </w:r>
      <w:r w:rsidRPr="00F4379F">
        <w:rPr>
          <w:rFonts w:asciiTheme="majorHAnsi" w:eastAsia="宋体" w:hAnsiTheme="majorHAnsi" w:cstheme="minorHAnsi"/>
          <w:color w:val="222222"/>
          <w:sz w:val="21"/>
          <w:szCs w:val="21"/>
          <w:lang w:val="en-CA" w:eastAsia="zh-CN"/>
        </w:rPr>
        <w:t>”</w:t>
      </w:r>
      <w:r w:rsidRPr="00F4379F">
        <w:rPr>
          <w:rFonts w:asciiTheme="majorHAnsi" w:eastAsia="宋体" w:hAnsiTheme="majorHAnsi" w:cstheme="minorHAnsi" w:hint="eastAsia"/>
          <w:color w:val="222222"/>
          <w:sz w:val="21"/>
          <w:szCs w:val="21"/>
          <w:lang w:val="en-CA" w:eastAsia="zh-CN"/>
        </w:rPr>
        <w:t>公立大学顶尖的师资优势和教学资源，通过本课程可获得前瞻性的专业知识，了解专业发展方向，从而进一步拓展学术视野和职业规划水平。</w:t>
      </w:r>
    </w:p>
    <w:p w14:paraId="33C3091A" w14:textId="77777777" w:rsidR="00D4489D" w:rsidRPr="00D4489D" w:rsidRDefault="00D4489D" w:rsidP="00D4489D">
      <w:pPr>
        <w:spacing w:line="300" w:lineRule="exact"/>
        <w:jc w:val="both"/>
        <w:textAlignment w:val="baseline"/>
        <w:rPr>
          <w:rFonts w:asciiTheme="majorHAnsi" w:eastAsiaTheme="minorEastAsia" w:hAnsiTheme="majorHAnsi" w:cstheme="minorHAnsi"/>
          <w:color w:val="222222"/>
          <w:sz w:val="21"/>
          <w:szCs w:val="21"/>
          <w:lang w:val="en-CA" w:eastAsia="zh-TW"/>
        </w:rPr>
      </w:pPr>
    </w:p>
    <w:p w14:paraId="1B83DD22" w14:textId="418BE694" w:rsidR="00317205" w:rsidRPr="00D4489D" w:rsidRDefault="00F4379F" w:rsidP="00D4489D">
      <w:pPr>
        <w:spacing w:line="300" w:lineRule="exact"/>
        <w:jc w:val="both"/>
        <w:textAlignment w:val="baseline"/>
        <w:rPr>
          <w:rFonts w:asciiTheme="majorHAnsi" w:eastAsiaTheme="minorEastAsia" w:hAnsiTheme="majorHAnsi" w:cstheme="minorHAnsi"/>
          <w:color w:val="222222"/>
          <w:sz w:val="21"/>
          <w:szCs w:val="21"/>
          <w:lang w:val="en-CA" w:eastAsia="zh-TW"/>
        </w:rPr>
      </w:pPr>
      <w:r w:rsidRPr="00F4379F">
        <w:rPr>
          <w:rFonts w:asciiTheme="majorHAnsi" w:eastAsia="宋体" w:hAnsiTheme="majorHAnsi" w:cstheme="minorHAnsi" w:hint="eastAsia"/>
          <w:color w:val="222222"/>
          <w:sz w:val="21"/>
          <w:szCs w:val="21"/>
          <w:lang w:val="en-CA" w:eastAsia="zh-CN"/>
        </w:rPr>
        <w:t>所有课程基本都通过</w:t>
      </w:r>
      <w:r w:rsidRPr="00F4379F">
        <w:rPr>
          <w:rFonts w:asciiTheme="majorHAnsi" w:eastAsia="宋体" w:hAnsiTheme="majorHAnsi" w:cstheme="minorHAnsi"/>
          <w:color w:val="222222"/>
          <w:sz w:val="21"/>
          <w:szCs w:val="21"/>
          <w:lang w:val="en-CA" w:eastAsia="zh-CN"/>
        </w:rPr>
        <w:t>Zoom</w:t>
      </w:r>
      <w:r w:rsidRPr="00F4379F">
        <w:rPr>
          <w:rFonts w:asciiTheme="majorHAnsi" w:eastAsia="宋体" w:hAnsiTheme="majorHAnsi" w:cstheme="minorHAnsi" w:hint="eastAsia"/>
          <w:color w:val="222222"/>
          <w:sz w:val="21"/>
          <w:szCs w:val="21"/>
          <w:lang w:val="en-CA" w:eastAsia="zh-CN"/>
        </w:rPr>
        <w:t>直播，学生可以直接</w:t>
      </w:r>
      <w:proofErr w:type="gramStart"/>
      <w:r w:rsidRPr="00F4379F">
        <w:rPr>
          <w:rFonts w:asciiTheme="majorHAnsi" w:eastAsia="宋体" w:hAnsiTheme="majorHAnsi" w:cstheme="minorHAnsi" w:hint="eastAsia"/>
          <w:color w:val="222222"/>
          <w:sz w:val="21"/>
          <w:szCs w:val="21"/>
          <w:lang w:val="en-CA" w:eastAsia="zh-CN"/>
        </w:rPr>
        <w:t>在线跟教授</w:t>
      </w:r>
      <w:proofErr w:type="gramEnd"/>
      <w:r w:rsidRPr="00F4379F">
        <w:rPr>
          <w:rFonts w:asciiTheme="majorHAnsi" w:eastAsia="宋体" w:hAnsiTheme="majorHAnsi" w:cstheme="minorHAnsi" w:hint="eastAsia"/>
          <w:color w:val="222222"/>
          <w:sz w:val="21"/>
          <w:szCs w:val="21"/>
          <w:lang w:val="en-CA" w:eastAsia="zh-CN"/>
        </w:rPr>
        <w:t>互动和交流。在课程期间，学生需要完成作业，与来自世界各地和美国本地的同学远程完成分组会议，实践技能，获得宝贵远程团队工作经验。完成课程后，学生将会获得加州欧文</w:t>
      </w:r>
      <w:r w:rsidRPr="00F4379F">
        <w:rPr>
          <w:rFonts w:asciiTheme="majorHAnsi" w:eastAsia="宋体" w:hAnsiTheme="majorHAnsi" w:cstheme="minorHAnsi"/>
          <w:color w:val="222222"/>
          <w:sz w:val="21"/>
          <w:szCs w:val="21"/>
          <w:lang w:val="en-CA" w:eastAsia="zh-CN"/>
        </w:rPr>
        <w:t>DCE</w:t>
      </w:r>
      <w:r w:rsidRPr="00F4379F">
        <w:rPr>
          <w:rFonts w:asciiTheme="majorHAnsi" w:eastAsia="宋体" w:hAnsiTheme="majorHAnsi" w:cstheme="minorHAnsi" w:hint="eastAsia"/>
          <w:color w:val="222222"/>
          <w:sz w:val="21"/>
          <w:szCs w:val="21"/>
          <w:lang w:val="en-CA" w:eastAsia="zh-CN"/>
        </w:rPr>
        <w:t>的正式学分，具体学分转换请联络本校教务处具体落实在课程结业后，学生最后有机会参与课程毕业设计。</w:t>
      </w:r>
    </w:p>
    <w:p w14:paraId="4448A1F6" w14:textId="77777777" w:rsidR="00D4489D" w:rsidRPr="00CC2955" w:rsidRDefault="00D4489D" w:rsidP="00D4489D">
      <w:pPr>
        <w:spacing w:line="300" w:lineRule="exact"/>
        <w:textAlignment w:val="baseline"/>
        <w:rPr>
          <w:rFonts w:eastAsia="PMingLiU" w:cstheme="minorHAnsi"/>
          <w:color w:val="222222"/>
          <w:sz w:val="21"/>
          <w:szCs w:val="21"/>
          <w:lang w:val="en-CA" w:eastAsia="zh-TW"/>
        </w:rPr>
      </w:pPr>
    </w:p>
    <w:p w14:paraId="2CC717D3" w14:textId="68340935" w:rsidR="00317205" w:rsidRPr="00AB371A" w:rsidRDefault="00F4379F" w:rsidP="003D6EBA">
      <w:pPr>
        <w:spacing w:line="300" w:lineRule="exact"/>
        <w:textAlignment w:val="baseline"/>
        <w:rPr>
          <w:rFonts w:eastAsiaTheme="minorEastAsia" w:cstheme="minorHAnsi"/>
          <w:b/>
          <w:bCs/>
          <w:color w:val="222222"/>
          <w:sz w:val="21"/>
          <w:szCs w:val="21"/>
          <w:bdr w:val="none" w:sz="0" w:space="0" w:color="auto" w:frame="1"/>
          <w:lang w:val="en-CA" w:eastAsia="zh-CN"/>
        </w:rPr>
      </w:pPr>
      <w:r w:rsidRPr="00F4379F">
        <w:rPr>
          <w:rFonts w:eastAsia="宋体" w:cstheme="minorHAnsi"/>
          <w:b/>
          <w:bCs/>
          <w:color w:val="222222"/>
          <w:sz w:val="21"/>
          <w:szCs w:val="21"/>
          <w:bdr w:val="none" w:sz="0" w:space="0" w:color="auto" w:frame="1"/>
          <w:lang w:val="en-CA" w:eastAsia="zh-CN"/>
        </w:rPr>
        <w:t xml:space="preserve">1. </w:t>
      </w:r>
      <w:r w:rsidRPr="00F4379F">
        <w:rPr>
          <w:rFonts w:eastAsia="宋体" w:cstheme="minorHAnsi" w:hint="eastAsia"/>
          <w:b/>
          <w:bCs/>
          <w:color w:val="222222"/>
          <w:sz w:val="21"/>
          <w:szCs w:val="21"/>
          <w:bdr w:val="none" w:sz="0" w:space="0" w:color="auto" w:frame="1"/>
          <w:lang w:val="en-CA" w:eastAsia="zh-CN"/>
        </w:rPr>
        <w:t>项目优势</w:t>
      </w:r>
    </w:p>
    <w:p w14:paraId="6CE9D583" w14:textId="77777777" w:rsidR="00317205" w:rsidRPr="00AB371A" w:rsidRDefault="00317205" w:rsidP="00317205">
      <w:pPr>
        <w:textAlignment w:val="baseline"/>
        <w:rPr>
          <w:rFonts w:eastAsiaTheme="minorEastAsia" w:cstheme="minorHAnsi"/>
          <w:color w:val="222222"/>
          <w:sz w:val="21"/>
          <w:szCs w:val="21"/>
          <w:lang w:val="en-CA" w:eastAsia="zh-CN"/>
        </w:rPr>
      </w:pPr>
    </w:p>
    <w:p w14:paraId="61B0F6F4" w14:textId="382F1E8B" w:rsidR="0056474D" w:rsidRPr="0001613A" w:rsidRDefault="00F4379F" w:rsidP="0091258C">
      <w:pPr>
        <w:pStyle w:val="a4"/>
        <w:widowControl/>
        <w:numPr>
          <w:ilvl w:val="0"/>
          <w:numId w:val="4"/>
        </w:numPr>
        <w:contextualSpacing/>
        <w:textAlignment w:val="baseline"/>
        <w:rPr>
          <w:rFonts w:asciiTheme="majorHAnsi" w:eastAsiaTheme="minorEastAsia" w:hAnsiTheme="majorHAnsi" w:cstheme="minorHAnsi"/>
          <w:color w:val="222222"/>
          <w:sz w:val="21"/>
          <w:szCs w:val="21"/>
          <w:lang w:val="en-CA" w:eastAsia="zh-CN"/>
        </w:rPr>
      </w:pPr>
      <w:r w:rsidRPr="00F4379F">
        <w:rPr>
          <w:rFonts w:asciiTheme="majorHAnsi" w:eastAsia="宋体" w:hAnsiTheme="majorHAnsi" w:cstheme="minorHAnsi" w:hint="eastAsia"/>
          <w:color w:val="222222"/>
          <w:sz w:val="21"/>
          <w:szCs w:val="21"/>
          <w:lang w:val="en-CA" w:eastAsia="zh-CN"/>
        </w:rPr>
        <w:t>在线课程，足不出户地享受</w:t>
      </w:r>
      <w:r w:rsidRPr="00F4379F">
        <w:rPr>
          <w:rFonts w:asciiTheme="majorHAnsi" w:eastAsia="宋体" w:hAnsiTheme="majorHAnsi" w:cstheme="minorHAnsi"/>
          <w:color w:val="222222"/>
          <w:sz w:val="21"/>
          <w:szCs w:val="21"/>
          <w:lang w:val="en-CA" w:eastAsia="zh-CN"/>
        </w:rPr>
        <w:t>UC</w:t>
      </w:r>
      <w:r w:rsidRPr="00F4379F">
        <w:rPr>
          <w:rFonts w:asciiTheme="majorHAnsi" w:eastAsia="宋体" w:hAnsiTheme="majorHAnsi" w:cstheme="minorHAnsi" w:hint="eastAsia"/>
          <w:color w:val="222222"/>
          <w:sz w:val="21"/>
          <w:szCs w:val="21"/>
          <w:lang w:val="en-CA" w:eastAsia="zh-CN"/>
        </w:rPr>
        <w:t>顶尖名师的在线指导</w:t>
      </w:r>
    </w:p>
    <w:p w14:paraId="5CFECBED" w14:textId="3EAA74C7" w:rsidR="00817442" w:rsidRPr="0001613A" w:rsidRDefault="00F4379F" w:rsidP="002115AF">
      <w:pPr>
        <w:pStyle w:val="a4"/>
        <w:widowControl/>
        <w:numPr>
          <w:ilvl w:val="0"/>
          <w:numId w:val="4"/>
        </w:numPr>
        <w:contextualSpacing/>
        <w:textAlignment w:val="baseline"/>
        <w:rPr>
          <w:rFonts w:asciiTheme="majorHAnsi" w:eastAsiaTheme="minorEastAsia" w:hAnsiTheme="majorHAnsi" w:cstheme="minorHAnsi"/>
          <w:color w:val="222222"/>
          <w:sz w:val="21"/>
          <w:szCs w:val="21"/>
          <w:lang w:val="en-CA" w:eastAsia="zh-CN"/>
        </w:rPr>
      </w:pPr>
      <w:r w:rsidRPr="00F4379F">
        <w:rPr>
          <w:rFonts w:asciiTheme="majorHAnsi" w:eastAsia="宋体" w:hAnsiTheme="majorHAnsi" w:cstheme="minorHAnsi" w:hint="eastAsia"/>
          <w:color w:val="222222"/>
          <w:sz w:val="21"/>
          <w:szCs w:val="21"/>
          <w:lang w:val="en-CA" w:eastAsia="zh-CN"/>
        </w:rPr>
        <w:t>与来自世界各地和美国本土的学生一起在线学习交流</w:t>
      </w:r>
    </w:p>
    <w:p w14:paraId="35E22268" w14:textId="63FE6EC5" w:rsidR="00E00406" w:rsidRPr="0001613A" w:rsidRDefault="00F4379F" w:rsidP="00E00406">
      <w:pPr>
        <w:pStyle w:val="a4"/>
        <w:widowControl/>
        <w:numPr>
          <w:ilvl w:val="0"/>
          <w:numId w:val="4"/>
        </w:numPr>
        <w:contextualSpacing/>
        <w:textAlignment w:val="baseline"/>
        <w:rPr>
          <w:rFonts w:asciiTheme="majorHAnsi" w:eastAsiaTheme="minorEastAsia" w:hAnsiTheme="majorHAnsi" w:cstheme="minorHAnsi"/>
          <w:color w:val="222222"/>
          <w:sz w:val="21"/>
          <w:szCs w:val="21"/>
          <w:lang w:val="en-CA" w:eastAsia="zh-CN"/>
        </w:rPr>
      </w:pPr>
      <w:r w:rsidRPr="00F4379F">
        <w:rPr>
          <w:rFonts w:asciiTheme="majorHAnsi" w:eastAsia="宋体" w:hAnsiTheme="majorHAnsi" w:cstheme="minorHAnsi" w:hint="eastAsia"/>
          <w:color w:val="222222"/>
          <w:sz w:val="21"/>
          <w:szCs w:val="21"/>
          <w:lang w:val="en-CA" w:eastAsia="zh-CN"/>
        </w:rPr>
        <w:t>视频教学、实时辅导、作业回馈有机结合，获得个性化辅导</w:t>
      </w:r>
    </w:p>
    <w:p w14:paraId="3F4ECB6B" w14:textId="4349C648" w:rsidR="0091258C" w:rsidRPr="0001613A" w:rsidRDefault="00F4379F" w:rsidP="0091258C">
      <w:pPr>
        <w:pStyle w:val="a4"/>
        <w:widowControl/>
        <w:numPr>
          <w:ilvl w:val="0"/>
          <w:numId w:val="4"/>
        </w:numPr>
        <w:contextualSpacing/>
        <w:textAlignment w:val="baseline"/>
        <w:rPr>
          <w:rFonts w:asciiTheme="majorHAnsi" w:eastAsiaTheme="minorEastAsia" w:hAnsiTheme="majorHAnsi" w:cstheme="minorHAnsi"/>
          <w:color w:val="222222"/>
          <w:sz w:val="21"/>
          <w:szCs w:val="21"/>
          <w:lang w:val="en-CA" w:eastAsia="zh-CN"/>
        </w:rPr>
      </w:pPr>
      <w:r w:rsidRPr="00F4379F">
        <w:rPr>
          <w:rFonts w:asciiTheme="majorHAnsi" w:eastAsia="宋体" w:hAnsiTheme="majorHAnsi" w:cstheme="minorHAnsi"/>
          <w:color w:val="222222"/>
          <w:sz w:val="21"/>
          <w:szCs w:val="21"/>
          <w:lang w:val="en-CA" w:eastAsia="zh-CN"/>
        </w:rPr>
        <w:t>UC</w:t>
      </w:r>
      <w:r w:rsidRPr="00F4379F">
        <w:rPr>
          <w:rFonts w:asciiTheme="majorHAnsi" w:eastAsia="宋体" w:hAnsiTheme="majorHAnsi" w:cstheme="minorHAnsi" w:hint="eastAsia"/>
          <w:color w:val="222222"/>
          <w:sz w:val="21"/>
          <w:szCs w:val="21"/>
          <w:lang w:val="en-CA" w:eastAsia="zh-CN"/>
        </w:rPr>
        <w:t>名校学术的标准和强度，远程感受名校学习方法和授课方式</w:t>
      </w:r>
    </w:p>
    <w:p w14:paraId="4CDEA754" w14:textId="7B6ED14C" w:rsidR="0091258C" w:rsidRPr="0001613A" w:rsidRDefault="00F4379F" w:rsidP="0091258C">
      <w:pPr>
        <w:pStyle w:val="a4"/>
        <w:widowControl/>
        <w:numPr>
          <w:ilvl w:val="0"/>
          <w:numId w:val="4"/>
        </w:numPr>
        <w:contextualSpacing/>
        <w:textAlignment w:val="baseline"/>
        <w:rPr>
          <w:rFonts w:asciiTheme="majorHAnsi" w:eastAsiaTheme="minorEastAsia" w:hAnsiTheme="majorHAnsi" w:cstheme="minorHAnsi"/>
          <w:color w:val="222222"/>
          <w:sz w:val="21"/>
          <w:szCs w:val="21"/>
          <w:lang w:val="en-CA" w:eastAsia="zh-CN"/>
        </w:rPr>
      </w:pPr>
      <w:r w:rsidRPr="00F4379F">
        <w:rPr>
          <w:rFonts w:asciiTheme="majorHAnsi" w:eastAsia="宋体" w:hAnsiTheme="majorHAnsi" w:cstheme="minorHAnsi" w:hint="eastAsia"/>
          <w:color w:val="222222"/>
          <w:sz w:val="21"/>
          <w:szCs w:val="21"/>
          <w:lang w:val="en-CA" w:eastAsia="zh-CN"/>
        </w:rPr>
        <w:t>高性价比的学习体验，项目费用低于赴美参加课程项目的费用</w:t>
      </w:r>
    </w:p>
    <w:p w14:paraId="14C62B18" w14:textId="39121241" w:rsidR="00EA0C28" w:rsidRPr="0001613A" w:rsidRDefault="00F4379F" w:rsidP="00EA0C28">
      <w:pPr>
        <w:pStyle w:val="a4"/>
        <w:widowControl/>
        <w:numPr>
          <w:ilvl w:val="0"/>
          <w:numId w:val="4"/>
        </w:numPr>
        <w:contextualSpacing/>
        <w:textAlignment w:val="baseline"/>
        <w:rPr>
          <w:rFonts w:asciiTheme="majorHAnsi" w:eastAsiaTheme="minorEastAsia" w:hAnsiTheme="majorHAnsi" w:cstheme="minorHAnsi"/>
          <w:color w:val="222222"/>
          <w:sz w:val="21"/>
          <w:szCs w:val="21"/>
          <w:lang w:val="en-CA" w:eastAsia="zh-CN"/>
        </w:rPr>
      </w:pPr>
      <w:r w:rsidRPr="00F4379F">
        <w:rPr>
          <w:rFonts w:asciiTheme="majorHAnsi" w:eastAsia="宋体" w:hAnsiTheme="majorHAnsi" w:cstheme="minorHAnsi" w:hint="eastAsia"/>
          <w:color w:val="222222"/>
          <w:sz w:val="21"/>
          <w:szCs w:val="21"/>
          <w:lang w:val="en-CA" w:eastAsia="zh-CN"/>
        </w:rPr>
        <w:t>学生可以无限次回看教学视频，加深理解和巩固所学知识</w:t>
      </w:r>
    </w:p>
    <w:p w14:paraId="116FE893" w14:textId="5F45E72F" w:rsidR="0091258C" w:rsidRPr="0001613A" w:rsidRDefault="00F4379F" w:rsidP="0091258C">
      <w:pPr>
        <w:pStyle w:val="a4"/>
        <w:widowControl/>
        <w:numPr>
          <w:ilvl w:val="0"/>
          <w:numId w:val="4"/>
        </w:numPr>
        <w:contextualSpacing/>
        <w:textAlignment w:val="baseline"/>
        <w:rPr>
          <w:rFonts w:asciiTheme="majorHAnsi" w:eastAsiaTheme="minorEastAsia" w:hAnsiTheme="majorHAnsi" w:cstheme="minorHAnsi"/>
          <w:color w:val="222222"/>
          <w:sz w:val="21"/>
          <w:szCs w:val="21"/>
          <w:lang w:val="en-CA" w:eastAsia="zh-CN"/>
        </w:rPr>
      </w:pPr>
      <w:r w:rsidRPr="00F4379F">
        <w:rPr>
          <w:rFonts w:asciiTheme="majorHAnsi" w:eastAsia="宋体" w:hAnsiTheme="majorHAnsi" w:cstheme="minorHAnsi" w:hint="eastAsia"/>
          <w:color w:val="222222"/>
          <w:sz w:val="21"/>
          <w:szCs w:val="21"/>
          <w:lang w:val="en-CA" w:eastAsia="zh-CN"/>
        </w:rPr>
        <w:t>提前适应美国大学的学习风格，体验美国文化和学术氛围，</w:t>
      </w:r>
    </w:p>
    <w:p w14:paraId="0D3A135E" w14:textId="2AF94FCA" w:rsidR="0020685E" w:rsidRPr="0001613A" w:rsidRDefault="00F4379F" w:rsidP="0091258C">
      <w:pPr>
        <w:pStyle w:val="a4"/>
        <w:widowControl/>
        <w:numPr>
          <w:ilvl w:val="0"/>
          <w:numId w:val="4"/>
        </w:numPr>
        <w:contextualSpacing/>
        <w:textAlignment w:val="baseline"/>
        <w:rPr>
          <w:rFonts w:asciiTheme="majorHAnsi" w:eastAsiaTheme="minorEastAsia" w:hAnsiTheme="majorHAnsi" w:cstheme="minorHAnsi"/>
          <w:color w:val="222222"/>
          <w:sz w:val="21"/>
          <w:szCs w:val="21"/>
          <w:lang w:val="en-CA" w:eastAsia="zh-CN"/>
        </w:rPr>
      </w:pPr>
      <w:r w:rsidRPr="00F4379F">
        <w:rPr>
          <w:rFonts w:asciiTheme="majorHAnsi" w:eastAsia="宋体" w:hAnsiTheme="majorHAnsi" w:cstheme="minorHAnsi" w:hint="eastAsia"/>
          <w:color w:val="222222"/>
          <w:sz w:val="21"/>
          <w:szCs w:val="21"/>
          <w:lang w:val="en-CA" w:eastAsia="zh-CN"/>
        </w:rPr>
        <w:t>深度探索前沿的研究领域知识、学习必备的学术技能，获得科研论文写作指导、学术成果发表指导等</w:t>
      </w:r>
    </w:p>
    <w:p w14:paraId="0805A6F6" w14:textId="43055C12" w:rsidR="0020685E" w:rsidRPr="0001613A" w:rsidRDefault="00F4379F" w:rsidP="0020685E">
      <w:pPr>
        <w:pStyle w:val="a4"/>
        <w:widowControl/>
        <w:numPr>
          <w:ilvl w:val="0"/>
          <w:numId w:val="4"/>
        </w:numPr>
        <w:contextualSpacing/>
        <w:textAlignment w:val="baseline"/>
        <w:rPr>
          <w:rFonts w:asciiTheme="majorHAnsi" w:eastAsiaTheme="minorEastAsia" w:hAnsiTheme="majorHAnsi" w:cstheme="minorHAnsi"/>
          <w:color w:val="222222"/>
          <w:sz w:val="21"/>
          <w:szCs w:val="21"/>
          <w:lang w:val="en-CA" w:eastAsia="zh-CN"/>
        </w:rPr>
      </w:pPr>
      <w:r w:rsidRPr="00F4379F">
        <w:rPr>
          <w:rFonts w:asciiTheme="majorHAnsi" w:eastAsia="宋体" w:hAnsiTheme="majorHAnsi" w:cstheme="minorHAnsi" w:hint="eastAsia"/>
          <w:color w:val="222222"/>
          <w:sz w:val="21"/>
          <w:szCs w:val="21"/>
          <w:lang w:val="en-CA" w:eastAsia="zh-CN"/>
        </w:rPr>
        <w:t>学生完成所有课程和活动后，可获得</w:t>
      </w:r>
      <w:r w:rsidRPr="00F4379F">
        <w:rPr>
          <w:rFonts w:asciiTheme="majorHAnsi" w:eastAsia="宋体" w:hAnsiTheme="majorHAnsi" w:cstheme="minorHAnsi"/>
          <w:color w:val="222222"/>
          <w:sz w:val="21"/>
          <w:szCs w:val="21"/>
          <w:lang w:val="en-CA" w:eastAsia="zh-CN"/>
        </w:rPr>
        <w:t>UCI</w:t>
      </w:r>
      <w:r w:rsidRPr="00F4379F">
        <w:rPr>
          <w:rFonts w:asciiTheme="majorHAnsi" w:eastAsia="宋体" w:hAnsiTheme="majorHAnsi" w:cstheme="minorHAnsi" w:hint="eastAsia"/>
          <w:color w:val="222222"/>
          <w:sz w:val="21"/>
          <w:szCs w:val="21"/>
          <w:lang w:val="en-CA" w:eastAsia="zh-CN"/>
        </w:rPr>
        <w:t>颁发的证书、成绩单和评语</w:t>
      </w:r>
    </w:p>
    <w:p w14:paraId="5BE2EC7A" w14:textId="77777777" w:rsidR="00317205" w:rsidRDefault="00317205" w:rsidP="0020685E">
      <w:pPr>
        <w:pStyle w:val="a4"/>
        <w:widowControl/>
        <w:ind w:left="720"/>
        <w:contextualSpacing/>
        <w:textAlignment w:val="baseline"/>
        <w:rPr>
          <w:rFonts w:eastAsiaTheme="minorEastAsia" w:cstheme="minorHAnsi"/>
          <w:color w:val="222222"/>
          <w:sz w:val="21"/>
          <w:szCs w:val="21"/>
          <w:lang w:val="en-CA" w:eastAsia="zh-CN"/>
        </w:rPr>
      </w:pPr>
    </w:p>
    <w:p w14:paraId="2B96FE9B" w14:textId="77777777" w:rsidR="006F012A" w:rsidRPr="0001613A" w:rsidRDefault="006F012A" w:rsidP="0020685E">
      <w:pPr>
        <w:pStyle w:val="a4"/>
        <w:widowControl/>
        <w:ind w:left="720"/>
        <w:contextualSpacing/>
        <w:textAlignment w:val="baseline"/>
        <w:rPr>
          <w:rFonts w:asciiTheme="majorHAnsi" w:eastAsiaTheme="minorEastAsia" w:hAnsiTheme="majorHAnsi" w:cstheme="minorHAnsi"/>
          <w:color w:val="222222"/>
          <w:sz w:val="21"/>
          <w:szCs w:val="21"/>
          <w:lang w:val="en-CA" w:eastAsia="zh-CN"/>
        </w:rPr>
      </w:pPr>
    </w:p>
    <w:p w14:paraId="3E53D725" w14:textId="4D5DF048" w:rsidR="004878DC" w:rsidRPr="0001613A" w:rsidRDefault="00F4379F" w:rsidP="00183D97">
      <w:pPr>
        <w:textAlignment w:val="baseline"/>
        <w:rPr>
          <w:rFonts w:asciiTheme="majorHAnsi" w:eastAsiaTheme="minorEastAsia" w:hAnsiTheme="majorHAnsi" w:cstheme="minorHAnsi"/>
          <w:b/>
          <w:bCs/>
          <w:color w:val="222222"/>
          <w:sz w:val="21"/>
          <w:szCs w:val="21"/>
          <w:bdr w:val="none" w:sz="0" w:space="0" w:color="auto" w:frame="1"/>
          <w:lang w:val="en-CA" w:eastAsia="zh-CN"/>
        </w:rPr>
      </w:pPr>
      <w:r w:rsidRPr="00F4379F">
        <w:rPr>
          <w:rFonts w:asciiTheme="majorHAnsi" w:eastAsia="宋体" w:hAnsiTheme="majorHAnsi" w:cstheme="minorHAnsi"/>
          <w:b/>
          <w:bCs/>
          <w:color w:val="222222"/>
          <w:sz w:val="21"/>
          <w:szCs w:val="21"/>
          <w:bdr w:val="none" w:sz="0" w:space="0" w:color="auto" w:frame="1"/>
          <w:lang w:val="en-CA" w:eastAsia="zh-CN"/>
        </w:rPr>
        <w:t>2.</w:t>
      </w:r>
      <w:r w:rsidRPr="00F4379F">
        <w:rPr>
          <w:rFonts w:asciiTheme="majorHAnsi" w:eastAsia="宋体" w:hAnsiTheme="majorHAnsi" w:cstheme="minorHAnsi" w:hint="eastAsia"/>
          <w:b/>
          <w:bCs/>
          <w:color w:val="222222"/>
          <w:sz w:val="21"/>
          <w:szCs w:val="21"/>
          <w:bdr w:val="none" w:sz="0" w:space="0" w:color="auto" w:frame="1"/>
          <w:lang w:val="en-CA" w:eastAsia="zh-CN"/>
        </w:rPr>
        <w:t>课程具体信息</w:t>
      </w:r>
    </w:p>
    <w:p w14:paraId="31718A8C" w14:textId="77777777" w:rsidR="00EC6FB1" w:rsidRPr="0001613A" w:rsidRDefault="00EC6FB1" w:rsidP="00FB2783">
      <w:pPr>
        <w:widowControl/>
        <w:jc w:val="both"/>
        <w:textAlignment w:val="center"/>
        <w:rPr>
          <w:rFonts w:asciiTheme="majorHAnsi" w:eastAsiaTheme="minorEastAsia" w:hAnsiTheme="majorHAnsi" w:cstheme="minorHAnsi"/>
          <w:b/>
          <w:bCs/>
          <w:color w:val="222222"/>
          <w:sz w:val="21"/>
          <w:szCs w:val="21"/>
          <w:bdr w:val="none" w:sz="0" w:space="0" w:color="auto" w:frame="1"/>
          <w:lang w:val="en-CA" w:eastAsia="zh-CN"/>
        </w:rPr>
      </w:pPr>
    </w:p>
    <w:p w14:paraId="6BDCEA1C" w14:textId="31ED7A5E" w:rsidR="00FB2783" w:rsidRPr="0001613A" w:rsidRDefault="00F4379F" w:rsidP="00FB2783">
      <w:pPr>
        <w:widowControl/>
        <w:jc w:val="both"/>
        <w:textAlignment w:val="center"/>
        <w:rPr>
          <w:rFonts w:asciiTheme="majorHAnsi" w:eastAsiaTheme="minorEastAsia" w:hAnsiTheme="majorHAnsi" w:cstheme="minorHAnsi"/>
          <w:b/>
          <w:color w:val="2E3033"/>
          <w:sz w:val="21"/>
          <w:szCs w:val="21"/>
          <w:shd w:val="clear" w:color="auto" w:fill="FFFFFF"/>
          <w:lang w:eastAsia="zh-CN"/>
        </w:rPr>
      </w:pPr>
      <w:r w:rsidRPr="00F4379F">
        <w:rPr>
          <w:rFonts w:asciiTheme="majorHAnsi" w:eastAsia="宋体" w:hAnsiTheme="majorHAnsi" w:cstheme="minorHAnsi"/>
          <w:b/>
          <w:bCs/>
          <w:color w:val="222222"/>
          <w:sz w:val="21"/>
          <w:szCs w:val="21"/>
          <w:bdr w:val="none" w:sz="0" w:space="0" w:color="auto" w:frame="1"/>
          <w:lang w:val="en-CA" w:eastAsia="zh-CN"/>
        </w:rPr>
        <w:t>Winter 2021</w:t>
      </w:r>
      <w:r w:rsidRPr="00F4379F">
        <w:rPr>
          <w:rFonts w:asciiTheme="majorHAnsi" w:eastAsia="宋体" w:hAnsiTheme="majorHAnsi" w:cstheme="minorHAnsi"/>
          <w:b/>
          <w:lang w:eastAsia="zh-CN"/>
        </w:rPr>
        <w:t xml:space="preserve"> </w:t>
      </w:r>
      <w:r w:rsidRPr="00F4379F">
        <w:rPr>
          <w:rFonts w:asciiTheme="majorHAnsi" w:eastAsia="宋体" w:hAnsiTheme="majorHAnsi" w:cstheme="minorHAnsi" w:hint="eastAsia"/>
          <w:b/>
          <w:lang w:eastAsia="zh-CN"/>
        </w:rPr>
        <w:t>：</w:t>
      </w:r>
      <w:r w:rsidRPr="00F4379F">
        <w:rPr>
          <w:rFonts w:asciiTheme="majorHAnsi" w:eastAsia="宋体" w:hAnsiTheme="majorHAnsi" w:cstheme="minorHAnsi"/>
          <w:b/>
          <w:color w:val="2E3033"/>
          <w:sz w:val="21"/>
          <w:szCs w:val="21"/>
          <w:shd w:val="clear" w:color="auto" w:fill="FFFFFF"/>
          <w:lang w:eastAsia="zh-CN"/>
        </w:rPr>
        <w:t>1</w:t>
      </w:r>
      <w:r w:rsidRPr="00F4379F">
        <w:rPr>
          <w:rFonts w:asciiTheme="majorHAnsi" w:eastAsia="宋体" w:hAnsiTheme="majorHAnsi" w:cstheme="minorHAnsi" w:hint="eastAsia"/>
          <w:b/>
          <w:color w:val="2E3033"/>
          <w:sz w:val="21"/>
          <w:szCs w:val="21"/>
          <w:shd w:val="clear" w:color="auto" w:fill="FFFFFF"/>
          <w:lang w:eastAsia="zh-CN"/>
        </w:rPr>
        <w:t>月</w:t>
      </w:r>
      <w:r w:rsidRPr="00F4379F">
        <w:rPr>
          <w:rFonts w:asciiTheme="majorHAnsi" w:eastAsia="宋体" w:hAnsiTheme="majorHAnsi" w:cstheme="minorHAnsi"/>
          <w:b/>
          <w:color w:val="2E3033"/>
          <w:sz w:val="21"/>
          <w:szCs w:val="21"/>
          <w:shd w:val="clear" w:color="auto" w:fill="FFFFFF"/>
          <w:lang w:eastAsia="zh-CN"/>
        </w:rPr>
        <w:t>9</w:t>
      </w:r>
      <w:r w:rsidRPr="00F4379F">
        <w:rPr>
          <w:rFonts w:asciiTheme="majorHAnsi" w:eastAsia="宋体" w:hAnsiTheme="majorHAnsi" w:cstheme="minorHAnsi" w:hint="eastAsia"/>
          <w:b/>
          <w:color w:val="2E3033"/>
          <w:sz w:val="21"/>
          <w:szCs w:val="21"/>
          <w:shd w:val="clear" w:color="auto" w:fill="FFFFFF"/>
          <w:lang w:eastAsia="zh-CN"/>
        </w:rPr>
        <w:t>日</w:t>
      </w:r>
      <w:r w:rsidRPr="00F4379F">
        <w:rPr>
          <w:rFonts w:asciiTheme="majorHAnsi" w:eastAsia="宋体" w:hAnsiTheme="majorHAnsi" w:cstheme="minorHAnsi"/>
          <w:b/>
          <w:color w:val="2E3033"/>
          <w:sz w:val="21"/>
          <w:szCs w:val="21"/>
          <w:shd w:val="clear" w:color="auto" w:fill="FFFFFF"/>
          <w:lang w:eastAsia="zh-CN"/>
        </w:rPr>
        <w:t>-3</w:t>
      </w:r>
      <w:r w:rsidRPr="00F4379F">
        <w:rPr>
          <w:rFonts w:asciiTheme="majorHAnsi" w:eastAsia="宋体" w:hAnsiTheme="majorHAnsi" w:cstheme="minorHAnsi" w:hint="eastAsia"/>
          <w:b/>
          <w:color w:val="2E3033"/>
          <w:sz w:val="21"/>
          <w:szCs w:val="21"/>
          <w:shd w:val="clear" w:color="auto" w:fill="FFFFFF"/>
          <w:lang w:eastAsia="zh-CN"/>
        </w:rPr>
        <w:t>月</w:t>
      </w:r>
      <w:r w:rsidRPr="00F4379F">
        <w:rPr>
          <w:rFonts w:asciiTheme="majorHAnsi" w:eastAsia="宋体" w:hAnsiTheme="majorHAnsi" w:cstheme="minorHAnsi"/>
          <w:b/>
          <w:color w:val="2E3033"/>
          <w:sz w:val="21"/>
          <w:szCs w:val="21"/>
          <w:shd w:val="clear" w:color="auto" w:fill="FFFFFF"/>
          <w:lang w:eastAsia="zh-CN"/>
        </w:rPr>
        <w:t>13</w:t>
      </w:r>
      <w:r w:rsidRPr="00F4379F">
        <w:rPr>
          <w:rFonts w:asciiTheme="majorHAnsi" w:eastAsia="宋体" w:hAnsiTheme="majorHAnsi" w:cstheme="minorHAnsi" w:hint="eastAsia"/>
          <w:b/>
          <w:color w:val="2E3033"/>
          <w:sz w:val="21"/>
          <w:szCs w:val="21"/>
          <w:shd w:val="clear" w:color="auto" w:fill="FFFFFF"/>
          <w:lang w:eastAsia="zh-CN"/>
        </w:rPr>
        <w:t>日（</w:t>
      </w:r>
      <w:r w:rsidRPr="00F4379F">
        <w:rPr>
          <w:rFonts w:asciiTheme="majorHAnsi" w:eastAsia="宋体" w:hAnsiTheme="majorHAnsi" w:cstheme="minorHAnsi"/>
          <w:b/>
          <w:color w:val="2E3033"/>
          <w:sz w:val="21"/>
          <w:szCs w:val="21"/>
          <w:shd w:val="clear" w:color="auto" w:fill="FFFFFF"/>
          <w:lang w:eastAsia="zh-CN"/>
        </w:rPr>
        <w:t>PST</w:t>
      </w:r>
      <w:r w:rsidRPr="00F4379F">
        <w:rPr>
          <w:rFonts w:asciiTheme="majorHAnsi" w:eastAsia="宋体" w:hAnsiTheme="majorHAnsi" w:cstheme="minorHAnsi" w:hint="eastAsia"/>
          <w:b/>
          <w:color w:val="2E3033"/>
          <w:sz w:val="21"/>
          <w:szCs w:val="21"/>
          <w:shd w:val="clear" w:color="auto" w:fill="FFFFFF"/>
          <w:lang w:eastAsia="zh-CN"/>
        </w:rPr>
        <w:t>）</w:t>
      </w:r>
    </w:p>
    <w:p w14:paraId="150E186E" w14:textId="77777777" w:rsidR="003D6EBA" w:rsidRPr="0001613A" w:rsidRDefault="003D6EBA" w:rsidP="00FB2783">
      <w:pPr>
        <w:widowControl/>
        <w:jc w:val="both"/>
        <w:textAlignment w:val="center"/>
        <w:rPr>
          <w:rFonts w:asciiTheme="majorHAnsi" w:eastAsiaTheme="minorEastAsia" w:hAnsiTheme="majorHAnsi" w:cstheme="minorHAnsi"/>
          <w:b/>
          <w:color w:val="2E3033"/>
          <w:sz w:val="21"/>
          <w:szCs w:val="21"/>
          <w:shd w:val="clear" w:color="auto" w:fill="FFFFFF"/>
          <w:lang w:eastAsia="zh-CN"/>
        </w:rPr>
      </w:pPr>
    </w:p>
    <w:tbl>
      <w:tblPr>
        <w:tblStyle w:val="ad"/>
        <w:tblpPr w:leftFromText="180" w:rightFromText="180" w:vertAnchor="text" w:horzAnchor="margin" w:tblpX="-1026" w:tblpY="48"/>
        <w:tblW w:w="11023" w:type="dxa"/>
        <w:tblLayout w:type="fixed"/>
        <w:tblLook w:val="04A0" w:firstRow="1" w:lastRow="0" w:firstColumn="1" w:lastColumn="0" w:noHBand="0" w:noVBand="1"/>
      </w:tblPr>
      <w:tblGrid>
        <w:gridCol w:w="3339"/>
        <w:gridCol w:w="2952"/>
        <w:gridCol w:w="3031"/>
        <w:gridCol w:w="709"/>
        <w:gridCol w:w="992"/>
      </w:tblGrid>
      <w:tr w:rsidR="004878DC" w:rsidRPr="0001613A" w14:paraId="3634B1D2" w14:textId="77777777" w:rsidTr="00EC6FB1">
        <w:tc>
          <w:tcPr>
            <w:tcW w:w="3339" w:type="dxa"/>
          </w:tcPr>
          <w:p w14:paraId="58CBE8EF" w14:textId="7EE58520" w:rsidR="004878DC" w:rsidRPr="0001613A" w:rsidRDefault="00F4379F" w:rsidP="00EC6FB1">
            <w:pPr>
              <w:widowControl/>
              <w:jc w:val="center"/>
              <w:textAlignment w:val="center"/>
              <w:rPr>
                <w:rFonts w:asciiTheme="majorHAnsi" w:eastAsiaTheme="minorEastAsia" w:hAnsiTheme="majorHAnsi" w:cstheme="minorHAnsi"/>
                <w:b/>
                <w:color w:val="2E3033"/>
                <w:sz w:val="18"/>
                <w:szCs w:val="18"/>
                <w:shd w:val="clear" w:color="auto" w:fill="FFFFFF"/>
                <w:lang w:eastAsia="zh-CN"/>
              </w:rPr>
            </w:pPr>
            <w:r w:rsidRPr="00F4379F">
              <w:rPr>
                <w:rFonts w:asciiTheme="majorHAnsi" w:eastAsia="宋体" w:hAnsiTheme="majorHAnsi" w:cstheme="minorHAnsi" w:hint="eastAsia"/>
                <w:b/>
                <w:color w:val="2E3033"/>
                <w:sz w:val="18"/>
                <w:szCs w:val="18"/>
                <w:shd w:val="clear" w:color="auto" w:fill="FFFFFF"/>
                <w:lang w:eastAsia="zh-CN"/>
              </w:rPr>
              <w:t>课程主题</w:t>
            </w:r>
          </w:p>
        </w:tc>
        <w:tc>
          <w:tcPr>
            <w:tcW w:w="2952" w:type="dxa"/>
          </w:tcPr>
          <w:p w14:paraId="21B402C6" w14:textId="61C7A9D1" w:rsidR="004878DC" w:rsidRPr="0001613A" w:rsidRDefault="00F4379F" w:rsidP="00EC6FB1">
            <w:pPr>
              <w:widowControl/>
              <w:jc w:val="center"/>
              <w:textAlignment w:val="center"/>
              <w:rPr>
                <w:rFonts w:asciiTheme="majorHAnsi" w:eastAsiaTheme="minorEastAsia" w:hAnsiTheme="majorHAnsi" w:cstheme="minorHAnsi"/>
                <w:b/>
                <w:color w:val="2E3033"/>
                <w:sz w:val="18"/>
                <w:szCs w:val="18"/>
                <w:shd w:val="clear" w:color="auto" w:fill="FFFFFF"/>
                <w:lang w:eastAsia="zh-CN"/>
              </w:rPr>
            </w:pPr>
            <w:r w:rsidRPr="00F4379F">
              <w:rPr>
                <w:rFonts w:asciiTheme="majorHAnsi" w:eastAsia="宋体" w:hAnsiTheme="majorHAnsi" w:cstheme="minorHAnsi" w:hint="eastAsia"/>
                <w:b/>
                <w:color w:val="2E3033"/>
                <w:sz w:val="18"/>
                <w:szCs w:val="18"/>
                <w:shd w:val="clear" w:color="auto" w:fill="FFFFFF"/>
                <w:lang w:eastAsia="zh-CN"/>
              </w:rPr>
              <w:t>课程背景要求</w:t>
            </w:r>
          </w:p>
        </w:tc>
        <w:tc>
          <w:tcPr>
            <w:tcW w:w="3031" w:type="dxa"/>
          </w:tcPr>
          <w:p w14:paraId="11DB39A1" w14:textId="50A43865" w:rsidR="004878DC" w:rsidRPr="0001613A" w:rsidRDefault="00F4379F" w:rsidP="00EC6FB1">
            <w:pPr>
              <w:widowControl/>
              <w:jc w:val="center"/>
              <w:textAlignment w:val="center"/>
              <w:rPr>
                <w:rFonts w:asciiTheme="majorHAnsi" w:eastAsiaTheme="minorEastAsia" w:hAnsiTheme="majorHAnsi" w:cstheme="minorHAnsi"/>
                <w:b/>
                <w:color w:val="2E3033"/>
                <w:sz w:val="18"/>
                <w:szCs w:val="18"/>
                <w:shd w:val="clear" w:color="auto" w:fill="FFFFFF"/>
                <w:lang w:eastAsia="zh-CN"/>
              </w:rPr>
            </w:pPr>
            <w:r w:rsidRPr="00F4379F">
              <w:rPr>
                <w:rFonts w:asciiTheme="majorHAnsi" w:eastAsia="宋体" w:hAnsiTheme="majorHAnsi" w:cstheme="minorHAnsi" w:hint="eastAsia"/>
                <w:b/>
                <w:color w:val="2E3033"/>
                <w:sz w:val="18"/>
                <w:szCs w:val="18"/>
                <w:shd w:val="clear" w:color="auto" w:fill="FFFFFF"/>
                <w:lang w:eastAsia="zh-CN"/>
              </w:rPr>
              <w:t>课程时间</w:t>
            </w:r>
          </w:p>
        </w:tc>
        <w:tc>
          <w:tcPr>
            <w:tcW w:w="709" w:type="dxa"/>
          </w:tcPr>
          <w:p w14:paraId="223E84D8" w14:textId="74153EE4" w:rsidR="004878DC" w:rsidRPr="0001613A" w:rsidRDefault="00F4379F" w:rsidP="00EC6FB1">
            <w:pPr>
              <w:widowControl/>
              <w:jc w:val="center"/>
              <w:textAlignment w:val="center"/>
              <w:rPr>
                <w:rFonts w:asciiTheme="majorHAnsi" w:eastAsiaTheme="minorEastAsia" w:hAnsiTheme="majorHAnsi" w:cstheme="minorHAnsi"/>
                <w:b/>
                <w:color w:val="2E3033"/>
                <w:sz w:val="18"/>
                <w:szCs w:val="18"/>
                <w:shd w:val="clear" w:color="auto" w:fill="FFFFFF"/>
                <w:lang w:eastAsia="zh-CN"/>
              </w:rPr>
            </w:pPr>
            <w:r w:rsidRPr="00F4379F">
              <w:rPr>
                <w:rFonts w:asciiTheme="majorHAnsi" w:eastAsia="宋体" w:hAnsiTheme="majorHAnsi" w:cstheme="minorHAnsi"/>
                <w:b/>
                <w:color w:val="2E3033"/>
                <w:sz w:val="18"/>
                <w:szCs w:val="18"/>
                <w:shd w:val="clear" w:color="auto" w:fill="FFFFFF"/>
                <w:lang w:eastAsia="zh-CN"/>
              </w:rPr>
              <w:t>Units</w:t>
            </w:r>
          </w:p>
        </w:tc>
        <w:tc>
          <w:tcPr>
            <w:tcW w:w="992" w:type="dxa"/>
          </w:tcPr>
          <w:p w14:paraId="537B2484" w14:textId="1073B82D" w:rsidR="004878DC" w:rsidRPr="0001613A" w:rsidRDefault="00F4379F" w:rsidP="00EC6FB1">
            <w:pPr>
              <w:widowControl/>
              <w:jc w:val="center"/>
              <w:textAlignment w:val="center"/>
              <w:rPr>
                <w:rFonts w:asciiTheme="majorHAnsi" w:eastAsiaTheme="minorEastAsia" w:hAnsiTheme="majorHAnsi" w:cstheme="minorHAnsi"/>
                <w:b/>
                <w:color w:val="2E3033"/>
                <w:sz w:val="18"/>
                <w:szCs w:val="18"/>
                <w:shd w:val="clear" w:color="auto" w:fill="FFFFFF"/>
                <w:lang w:eastAsia="zh-CN"/>
              </w:rPr>
            </w:pPr>
            <w:r w:rsidRPr="00F4379F">
              <w:rPr>
                <w:rFonts w:asciiTheme="majorHAnsi" w:eastAsia="宋体" w:hAnsiTheme="majorHAnsi" w:cstheme="minorHAnsi" w:hint="eastAsia"/>
                <w:b/>
                <w:color w:val="2E3033"/>
                <w:sz w:val="18"/>
                <w:szCs w:val="18"/>
                <w:shd w:val="clear" w:color="auto" w:fill="FFFFFF"/>
                <w:lang w:eastAsia="zh-CN"/>
              </w:rPr>
              <w:t>学费</w:t>
            </w:r>
          </w:p>
        </w:tc>
      </w:tr>
      <w:tr w:rsidR="004878DC" w:rsidRPr="0001613A" w14:paraId="3BEBCDCF" w14:textId="77777777" w:rsidTr="00EC6FB1">
        <w:tc>
          <w:tcPr>
            <w:tcW w:w="3339" w:type="dxa"/>
            <w:vAlign w:val="center"/>
          </w:tcPr>
          <w:p w14:paraId="1E96A546" w14:textId="7867D648" w:rsidR="004878DC" w:rsidRPr="0001613A" w:rsidRDefault="00F4379F" w:rsidP="00EC6FB1">
            <w:pPr>
              <w:pStyle w:val="a4"/>
              <w:rPr>
                <w:rFonts w:asciiTheme="majorHAnsi" w:eastAsiaTheme="minorEastAsia" w:hAnsiTheme="majorHAnsi" w:cstheme="minorHAnsi"/>
                <w:b/>
                <w:sz w:val="18"/>
                <w:szCs w:val="18"/>
              </w:rPr>
            </w:pPr>
            <w:r w:rsidRPr="00F4379F">
              <w:rPr>
                <w:rFonts w:asciiTheme="majorHAnsi" w:eastAsia="宋体" w:hAnsiTheme="majorHAnsi" w:cstheme="minorHAnsi"/>
                <w:b/>
                <w:sz w:val="18"/>
                <w:szCs w:val="18"/>
                <w:lang w:eastAsia="zh-CN"/>
              </w:rPr>
              <w:t xml:space="preserve">JavaScript Programming for Web </w:t>
            </w:r>
            <w:proofErr w:type="spellStart"/>
            <w:r w:rsidRPr="00F4379F">
              <w:rPr>
                <w:rFonts w:asciiTheme="majorHAnsi" w:eastAsia="宋体" w:hAnsiTheme="majorHAnsi" w:cstheme="minorHAnsi"/>
                <w:b/>
                <w:sz w:val="18"/>
                <w:szCs w:val="18"/>
                <w:lang w:eastAsia="zh-CN"/>
              </w:rPr>
              <w:t>Developmen</w:t>
            </w:r>
            <w:proofErr w:type="spellEnd"/>
          </w:p>
          <w:p w14:paraId="144F3C0F" w14:textId="20852D80" w:rsidR="004878DC" w:rsidRPr="0001613A" w:rsidRDefault="00F4379F" w:rsidP="00EC6FB1">
            <w:pPr>
              <w:pStyle w:val="a4"/>
              <w:rPr>
                <w:rFonts w:asciiTheme="majorHAnsi" w:eastAsiaTheme="minorEastAsia" w:hAnsiTheme="majorHAnsi" w:cstheme="minorHAnsi"/>
                <w:b/>
                <w:sz w:val="18"/>
                <w:szCs w:val="18"/>
                <w:lang w:eastAsia="zh-CN"/>
              </w:rPr>
            </w:pPr>
            <w:r w:rsidRPr="00F4379F">
              <w:rPr>
                <w:rFonts w:asciiTheme="majorHAnsi" w:eastAsia="宋体" w:hAnsiTheme="majorHAnsi" w:cstheme="minorHAnsi" w:hint="eastAsia"/>
                <w:b/>
                <w:sz w:val="18"/>
                <w:szCs w:val="18"/>
                <w:lang w:eastAsia="zh-CN"/>
              </w:rPr>
              <w:t>用于网络开发的</w:t>
            </w:r>
            <w:r w:rsidRPr="00F4379F">
              <w:rPr>
                <w:rFonts w:asciiTheme="majorHAnsi" w:eastAsia="宋体" w:hAnsiTheme="majorHAnsi" w:cstheme="minorHAnsi"/>
                <w:b/>
                <w:sz w:val="18"/>
                <w:szCs w:val="18"/>
                <w:lang w:eastAsia="zh-CN"/>
              </w:rPr>
              <w:t>JavaScript</w:t>
            </w:r>
            <w:r w:rsidRPr="00F4379F">
              <w:rPr>
                <w:rFonts w:asciiTheme="majorHAnsi" w:eastAsia="宋体" w:hAnsiTheme="majorHAnsi" w:cstheme="minorHAnsi" w:hint="eastAsia"/>
                <w:b/>
                <w:sz w:val="18"/>
                <w:szCs w:val="18"/>
                <w:lang w:eastAsia="zh-CN"/>
              </w:rPr>
              <w:t>程序设计</w:t>
            </w:r>
          </w:p>
          <w:p w14:paraId="3EBFC5D2" w14:textId="77777777" w:rsidR="004878DC" w:rsidRPr="0001613A" w:rsidRDefault="004878DC" w:rsidP="00EC6FB1">
            <w:pPr>
              <w:widowControl/>
              <w:jc w:val="both"/>
              <w:textAlignment w:val="center"/>
              <w:rPr>
                <w:rFonts w:asciiTheme="majorHAnsi" w:eastAsiaTheme="minorEastAsia" w:hAnsiTheme="majorHAnsi" w:cstheme="minorHAnsi"/>
                <w:color w:val="000000"/>
                <w:sz w:val="18"/>
                <w:szCs w:val="18"/>
                <w:highlight w:val="yellow"/>
                <w:lang w:eastAsia="zh-CN" w:bidi="ar"/>
              </w:rPr>
            </w:pPr>
          </w:p>
        </w:tc>
        <w:tc>
          <w:tcPr>
            <w:tcW w:w="2952" w:type="dxa"/>
            <w:vAlign w:val="center"/>
          </w:tcPr>
          <w:p w14:paraId="5E14CFDF" w14:textId="4CDBE8CD" w:rsidR="004878DC" w:rsidRPr="0001613A" w:rsidRDefault="00F4379F" w:rsidP="00EC6FB1">
            <w:pPr>
              <w:widowControl/>
              <w:jc w:val="both"/>
              <w:textAlignment w:val="center"/>
              <w:rPr>
                <w:rFonts w:asciiTheme="majorHAnsi" w:eastAsiaTheme="minorEastAsia" w:hAnsiTheme="majorHAnsi" w:cstheme="minorHAnsi"/>
                <w:color w:val="2E3033"/>
                <w:sz w:val="18"/>
                <w:szCs w:val="18"/>
                <w:shd w:val="clear" w:color="auto" w:fill="FFFFFF"/>
                <w:lang w:eastAsia="zh-CN"/>
              </w:rPr>
            </w:pPr>
            <w:r w:rsidRPr="00F4379F">
              <w:rPr>
                <w:rFonts w:asciiTheme="majorHAnsi" w:eastAsia="宋体" w:hAnsiTheme="majorHAnsi" w:cstheme="minorHAnsi" w:hint="eastAsia"/>
                <w:color w:val="2E3033"/>
                <w:sz w:val="18"/>
                <w:szCs w:val="18"/>
                <w:shd w:val="clear" w:color="auto" w:fill="FFFFFF"/>
                <w:lang w:eastAsia="zh-CN"/>
              </w:rPr>
              <w:t>可使用</w:t>
            </w:r>
            <w:r w:rsidRPr="00F4379F">
              <w:rPr>
                <w:rFonts w:asciiTheme="majorHAnsi" w:eastAsia="宋体" w:hAnsiTheme="majorHAnsi" w:cstheme="minorHAnsi"/>
                <w:color w:val="2E3033"/>
                <w:sz w:val="18"/>
                <w:szCs w:val="18"/>
                <w:shd w:val="clear" w:color="auto" w:fill="FFFFFF"/>
                <w:lang w:eastAsia="zh-CN"/>
              </w:rPr>
              <w:t>HTML, CSS</w:t>
            </w:r>
            <w:r w:rsidRPr="00F4379F">
              <w:rPr>
                <w:rFonts w:asciiTheme="majorHAnsi" w:eastAsia="宋体" w:hAnsiTheme="majorHAnsi" w:cstheme="minorHAnsi" w:hint="eastAsia"/>
                <w:color w:val="2E3033"/>
                <w:sz w:val="18"/>
                <w:szCs w:val="18"/>
                <w:shd w:val="clear" w:color="auto" w:fill="FFFFFF"/>
                <w:lang w:eastAsia="zh-CN"/>
              </w:rPr>
              <w:t>和</w:t>
            </w:r>
            <w:r w:rsidRPr="00F4379F">
              <w:rPr>
                <w:rFonts w:asciiTheme="majorHAnsi" w:eastAsia="宋体" w:hAnsiTheme="majorHAnsi" w:cstheme="minorHAnsi"/>
                <w:color w:val="2E3033"/>
                <w:sz w:val="18"/>
                <w:szCs w:val="18"/>
                <w:shd w:val="clear" w:color="auto" w:fill="FFFFFF"/>
                <w:lang w:eastAsia="zh-CN"/>
              </w:rPr>
              <w:t>JavaScript</w:t>
            </w:r>
            <w:r w:rsidRPr="00F4379F">
              <w:rPr>
                <w:rFonts w:asciiTheme="majorHAnsi" w:eastAsia="宋体" w:hAnsiTheme="majorHAnsi" w:cstheme="minorHAnsi" w:hint="eastAsia"/>
                <w:color w:val="2E3033"/>
                <w:sz w:val="18"/>
                <w:szCs w:val="18"/>
                <w:shd w:val="clear" w:color="auto" w:fill="FFFFFF"/>
                <w:lang w:eastAsia="zh-CN"/>
              </w:rPr>
              <w:t>进行网络程序设计，或有中级</w:t>
            </w:r>
            <w:r w:rsidRPr="00F4379F">
              <w:rPr>
                <w:rFonts w:asciiTheme="majorHAnsi" w:eastAsia="宋体" w:hAnsiTheme="majorHAnsi" w:cstheme="minorHAnsi"/>
                <w:color w:val="2E3033"/>
                <w:sz w:val="18"/>
                <w:szCs w:val="18"/>
                <w:shd w:val="clear" w:color="auto" w:fill="FFFFFF"/>
                <w:lang w:eastAsia="zh-CN"/>
              </w:rPr>
              <w:t>HTML</w:t>
            </w:r>
            <w:r w:rsidRPr="00F4379F">
              <w:rPr>
                <w:rFonts w:asciiTheme="majorHAnsi" w:eastAsia="宋体" w:hAnsiTheme="majorHAnsi" w:cstheme="minorHAnsi" w:hint="eastAsia"/>
                <w:color w:val="2E3033"/>
                <w:sz w:val="18"/>
                <w:szCs w:val="18"/>
                <w:shd w:val="clear" w:color="auto" w:fill="FFFFFF"/>
                <w:lang w:eastAsia="zh-CN"/>
              </w:rPr>
              <w:t>和</w:t>
            </w:r>
            <w:r w:rsidRPr="00F4379F">
              <w:rPr>
                <w:rFonts w:asciiTheme="majorHAnsi" w:eastAsia="宋体" w:hAnsiTheme="majorHAnsi" w:cstheme="minorHAnsi"/>
                <w:color w:val="2E3033"/>
                <w:sz w:val="18"/>
                <w:szCs w:val="18"/>
                <w:shd w:val="clear" w:color="auto" w:fill="FFFFFF"/>
                <w:lang w:eastAsia="zh-CN"/>
              </w:rPr>
              <w:t>CSS</w:t>
            </w:r>
            <w:r w:rsidRPr="00F4379F">
              <w:rPr>
                <w:rFonts w:asciiTheme="majorHAnsi" w:eastAsia="宋体" w:hAnsiTheme="majorHAnsi" w:cstheme="minorHAnsi" w:hint="eastAsia"/>
                <w:color w:val="2E3033"/>
                <w:sz w:val="18"/>
                <w:szCs w:val="18"/>
                <w:shd w:val="clear" w:color="auto" w:fill="FFFFFF"/>
                <w:lang w:eastAsia="zh-CN"/>
              </w:rPr>
              <w:t>经验</w:t>
            </w:r>
          </w:p>
        </w:tc>
        <w:tc>
          <w:tcPr>
            <w:tcW w:w="3031" w:type="dxa"/>
          </w:tcPr>
          <w:p w14:paraId="5F777BE5" w14:textId="48BFBEB6" w:rsidR="004878DC" w:rsidRPr="0001613A" w:rsidRDefault="00F4379F" w:rsidP="00EC6FB1">
            <w:pPr>
              <w:widowControl/>
              <w:jc w:val="both"/>
              <w:textAlignment w:val="center"/>
              <w:rPr>
                <w:rFonts w:asciiTheme="majorHAnsi" w:eastAsiaTheme="minorEastAsia" w:hAnsiTheme="majorHAnsi" w:cstheme="minorHAnsi"/>
                <w:sz w:val="18"/>
                <w:szCs w:val="18"/>
                <w:lang w:eastAsia="zh-CN"/>
              </w:rPr>
            </w:pPr>
            <w:r w:rsidRPr="00F4379F">
              <w:rPr>
                <w:rFonts w:asciiTheme="majorHAnsi" w:eastAsia="宋体" w:hAnsiTheme="majorHAnsi" w:cstheme="minorHAnsi" w:hint="eastAsia"/>
                <w:color w:val="000000"/>
                <w:sz w:val="18"/>
                <w:szCs w:val="18"/>
                <w:lang w:eastAsia="zh-CN"/>
              </w:rPr>
              <w:t>每周一</w:t>
            </w:r>
            <w:proofErr w:type="gramStart"/>
            <w:r w:rsidRPr="00F4379F">
              <w:rPr>
                <w:rFonts w:asciiTheme="majorHAnsi" w:eastAsia="宋体" w:hAnsiTheme="majorHAnsi" w:cstheme="minorHAnsi" w:hint="eastAsia"/>
                <w:color w:val="000000"/>
                <w:sz w:val="18"/>
                <w:szCs w:val="18"/>
                <w:lang w:eastAsia="zh-CN"/>
              </w:rPr>
              <w:t>个</w:t>
            </w:r>
            <w:proofErr w:type="gramEnd"/>
            <w:r w:rsidRPr="00F4379F">
              <w:rPr>
                <w:rFonts w:asciiTheme="majorHAnsi" w:eastAsia="宋体" w:hAnsiTheme="majorHAnsi" w:cstheme="minorHAnsi" w:hint="eastAsia"/>
                <w:color w:val="000000"/>
                <w:sz w:val="18"/>
                <w:szCs w:val="18"/>
                <w:lang w:eastAsia="zh-CN"/>
              </w:rPr>
              <w:t>实时会议</w:t>
            </w:r>
            <w:r w:rsidRPr="00F4379F">
              <w:rPr>
                <w:rFonts w:asciiTheme="majorHAnsi" w:eastAsia="宋体" w:hAnsiTheme="majorHAnsi" w:cstheme="minorHAnsi"/>
                <w:color w:val="000000"/>
                <w:sz w:val="18"/>
                <w:szCs w:val="18"/>
                <w:lang w:eastAsia="zh-CN"/>
              </w:rPr>
              <w:t>&amp;</w:t>
            </w:r>
            <w:r w:rsidRPr="00F4379F">
              <w:rPr>
                <w:rFonts w:asciiTheme="majorHAnsi" w:eastAsia="宋体" w:hAnsiTheme="majorHAnsi" w:cstheme="minorHAnsi" w:hint="eastAsia"/>
                <w:color w:val="000000"/>
                <w:sz w:val="18"/>
                <w:szCs w:val="18"/>
                <w:lang w:eastAsia="zh-CN"/>
              </w:rPr>
              <w:t>每周一</w:t>
            </w:r>
            <w:proofErr w:type="gramStart"/>
            <w:r w:rsidRPr="00F4379F">
              <w:rPr>
                <w:rFonts w:asciiTheme="majorHAnsi" w:eastAsia="宋体" w:hAnsiTheme="majorHAnsi" w:cstheme="minorHAnsi" w:hint="eastAsia"/>
                <w:color w:val="000000"/>
                <w:sz w:val="18"/>
                <w:szCs w:val="18"/>
                <w:lang w:eastAsia="zh-CN"/>
              </w:rPr>
              <w:t>个</w:t>
            </w:r>
            <w:proofErr w:type="gramEnd"/>
            <w:r w:rsidRPr="00F4379F">
              <w:rPr>
                <w:rFonts w:asciiTheme="majorHAnsi" w:eastAsia="宋体" w:hAnsiTheme="majorHAnsi" w:cstheme="minorHAnsi" w:hint="eastAsia"/>
                <w:color w:val="000000"/>
                <w:sz w:val="18"/>
                <w:szCs w:val="18"/>
                <w:lang w:eastAsia="zh-CN"/>
              </w:rPr>
              <w:t>非实时会议</w:t>
            </w:r>
          </w:p>
        </w:tc>
        <w:tc>
          <w:tcPr>
            <w:tcW w:w="709" w:type="dxa"/>
            <w:vAlign w:val="center"/>
          </w:tcPr>
          <w:p w14:paraId="05D8F0E3" w14:textId="5ED4A6CB" w:rsidR="004878DC" w:rsidRPr="0001613A" w:rsidRDefault="00F4379F" w:rsidP="00EC6FB1">
            <w:pPr>
              <w:widowControl/>
              <w:jc w:val="center"/>
              <w:textAlignment w:val="center"/>
              <w:rPr>
                <w:rFonts w:asciiTheme="majorHAnsi" w:eastAsiaTheme="minorEastAsia" w:hAnsiTheme="majorHAnsi" w:cstheme="minorHAnsi"/>
                <w:color w:val="2E3033"/>
                <w:sz w:val="18"/>
                <w:szCs w:val="18"/>
                <w:shd w:val="clear" w:color="auto" w:fill="FFFFFF"/>
                <w:lang w:eastAsia="zh-CN"/>
              </w:rPr>
            </w:pPr>
            <w:r w:rsidRPr="00F4379F">
              <w:rPr>
                <w:rFonts w:asciiTheme="majorHAnsi" w:eastAsia="宋体" w:hAnsiTheme="majorHAnsi" w:cstheme="minorHAnsi"/>
                <w:color w:val="2E3033"/>
                <w:sz w:val="18"/>
                <w:szCs w:val="18"/>
                <w:shd w:val="clear" w:color="auto" w:fill="FFFFFF"/>
                <w:lang w:eastAsia="zh-CN"/>
              </w:rPr>
              <w:t>2.5</w:t>
            </w:r>
          </w:p>
        </w:tc>
        <w:tc>
          <w:tcPr>
            <w:tcW w:w="992" w:type="dxa"/>
            <w:vAlign w:val="center"/>
          </w:tcPr>
          <w:p w14:paraId="6E9DEF22" w14:textId="136E8448" w:rsidR="004878DC" w:rsidRPr="0001613A" w:rsidRDefault="00F4379F" w:rsidP="00EC6FB1">
            <w:pPr>
              <w:widowControl/>
              <w:jc w:val="both"/>
              <w:textAlignment w:val="center"/>
              <w:rPr>
                <w:rFonts w:asciiTheme="majorHAnsi" w:eastAsiaTheme="minorEastAsia" w:hAnsiTheme="majorHAnsi" w:cstheme="minorHAnsi"/>
                <w:color w:val="2E3033"/>
                <w:sz w:val="18"/>
                <w:szCs w:val="18"/>
                <w:shd w:val="clear" w:color="auto" w:fill="FFFFFF"/>
                <w:lang w:eastAsia="zh-CN"/>
              </w:rPr>
            </w:pPr>
            <w:r w:rsidRPr="00F4379F">
              <w:rPr>
                <w:rFonts w:asciiTheme="majorHAnsi" w:eastAsia="宋体" w:hAnsiTheme="majorHAnsi" w:cstheme="minorHAnsi"/>
                <w:color w:val="2E3033"/>
                <w:sz w:val="18"/>
                <w:szCs w:val="18"/>
                <w:shd w:val="clear" w:color="auto" w:fill="FFFFFF"/>
                <w:lang w:eastAsia="zh-CN"/>
              </w:rPr>
              <w:t>$725+</w:t>
            </w:r>
            <w:r w:rsidRPr="00F4379F">
              <w:rPr>
                <w:rFonts w:asciiTheme="majorHAnsi" w:eastAsia="宋体" w:hAnsiTheme="majorHAnsi" w:cstheme="minorHAnsi" w:hint="eastAsia"/>
                <w:color w:val="2E3033"/>
                <w:sz w:val="18"/>
                <w:szCs w:val="18"/>
                <w:shd w:val="clear" w:color="auto" w:fill="FFFFFF"/>
                <w:lang w:eastAsia="zh-CN"/>
              </w:rPr>
              <w:t>额外教材费约</w:t>
            </w:r>
            <w:r w:rsidRPr="00F4379F">
              <w:rPr>
                <w:rFonts w:asciiTheme="majorHAnsi" w:eastAsia="宋体" w:hAnsiTheme="majorHAnsi" w:cstheme="minorHAnsi"/>
                <w:color w:val="2E3033"/>
                <w:sz w:val="18"/>
                <w:szCs w:val="18"/>
                <w:shd w:val="clear" w:color="auto" w:fill="FFFFFF"/>
                <w:lang w:eastAsia="zh-CN"/>
              </w:rPr>
              <w:t>$40</w:t>
            </w:r>
          </w:p>
        </w:tc>
      </w:tr>
      <w:tr w:rsidR="004878DC" w:rsidRPr="0001613A" w14:paraId="00A73BBF" w14:textId="77777777" w:rsidTr="00EC6FB1">
        <w:tc>
          <w:tcPr>
            <w:tcW w:w="3339" w:type="dxa"/>
            <w:vAlign w:val="center"/>
          </w:tcPr>
          <w:p w14:paraId="60434BC0" w14:textId="434FF2B7" w:rsidR="004878DC" w:rsidRPr="0001613A" w:rsidRDefault="00F4379F" w:rsidP="00EC6FB1">
            <w:pPr>
              <w:pStyle w:val="a4"/>
              <w:rPr>
                <w:rFonts w:asciiTheme="majorHAnsi" w:eastAsiaTheme="minorEastAsia" w:hAnsiTheme="majorHAnsi" w:cstheme="minorHAnsi"/>
                <w:b/>
                <w:sz w:val="18"/>
                <w:szCs w:val="18"/>
              </w:rPr>
            </w:pPr>
            <w:r w:rsidRPr="00F4379F">
              <w:rPr>
                <w:rFonts w:asciiTheme="majorHAnsi" w:eastAsia="宋体" w:hAnsiTheme="majorHAnsi" w:cstheme="minorHAnsi"/>
                <w:b/>
                <w:sz w:val="18"/>
                <w:szCs w:val="18"/>
                <w:lang w:eastAsia="zh-CN"/>
              </w:rPr>
              <w:t>Public Speaking</w:t>
            </w:r>
          </w:p>
          <w:p w14:paraId="10BDDE84" w14:textId="24CC3744" w:rsidR="004878DC" w:rsidRPr="0001613A" w:rsidRDefault="00F4379F" w:rsidP="00EC6FB1">
            <w:pPr>
              <w:pStyle w:val="a4"/>
              <w:rPr>
                <w:rFonts w:asciiTheme="majorHAnsi" w:eastAsiaTheme="minorEastAsia" w:hAnsiTheme="majorHAnsi" w:cstheme="minorHAnsi"/>
                <w:color w:val="000000"/>
                <w:sz w:val="18"/>
                <w:szCs w:val="18"/>
                <w:highlight w:val="yellow"/>
                <w:lang w:eastAsia="zh-CN" w:bidi="ar"/>
              </w:rPr>
            </w:pPr>
            <w:r w:rsidRPr="00F4379F">
              <w:rPr>
                <w:rFonts w:asciiTheme="majorHAnsi" w:eastAsia="宋体" w:hAnsiTheme="majorHAnsi" w:cstheme="minorHAnsi" w:hint="eastAsia"/>
                <w:b/>
                <w:sz w:val="18"/>
                <w:szCs w:val="18"/>
                <w:lang w:eastAsia="zh-CN"/>
              </w:rPr>
              <w:t>公众演讲</w:t>
            </w:r>
            <w:r w:rsidRPr="00F4379F">
              <w:rPr>
                <w:rFonts w:asciiTheme="majorHAnsi" w:eastAsia="宋体" w:hAnsiTheme="majorHAnsi" w:cstheme="minorHAnsi"/>
                <w:b/>
                <w:sz w:val="18"/>
                <w:szCs w:val="18"/>
                <w:lang w:eastAsia="zh-CN"/>
              </w:rPr>
              <w:t xml:space="preserve"> </w:t>
            </w:r>
          </w:p>
        </w:tc>
        <w:tc>
          <w:tcPr>
            <w:tcW w:w="2952" w:type="dxa"/>
            <w:vAlign w:val="center"/>
          </w:tcPr>
          <w:p w14:paraId="5F0E38A8" w14:textId="0FDD37F2" w:rsidR="004878DC" w:rsidRPr="0001613A" w:rsidRDefault="00F4379F" w:rsidP="00EC6FB1">
            <w:pPr>
              <w:widowControl/>
              <w:jc w:val="both"/>
              <w:textAlignment w:val="center"/>
              <w:rPr>
                <w:rFonts w:asciiTheme="majorHAnsi" w:eastAsiaTheme="minorEastAsia" w:hAnsiTheme="majorHAnsi" w:cstheme="minorHAnsi"/>
                <w:color w:val="2E3033"/>
                <w:sz w:val="18"/>
                <w:szCs w:val="18"/>
                <w:shd w:val="clear" w:color="auto" w:fill="FFFFFF"/>
                <w:lang w:eastAsia="zh-CN"/>
              </w:rPr>
            </w:pPr>
            <w:r w:rsidRPr="00F4379F">
              <w:rPr>
                <w:rFonts w:asciiTheme="majorHAnsi" w:eastAsia="宋体" w:hAnsiTheme="majorHAnsi" w:cstheme="minorHAnsi"/>
                <w:color w:val="2E3033"/>
                <w:sz w:val="18"/>
                <w:szCs w:val="18"/>
                <w:shd w:val="clear" w:color="auto" w:fill="FFFFFF"/>
                <w:lang w:eastAsia="zh-CN"/>
              </w:rPr>
              <w:t>N/A</w:t>
            </w:r>
          </w:p>
        </w:tc>
        <w:tc>
          <w:tcPr>
            <w:tcW w:w="3031" w:type="dxa"/>
          </w:tcPr>
          <w:p w14:paraId="3FA0628B" w14:textId="070D7946" w:rsidR="004878DC" w:rsidRPr="0001613A" w:rsidRDefault="00F4379F" w:rsidP="00EC6FB1">
            <w:pPr>
              <w:widowControl/>
              <w:jc w:val="both"/>
              <w:textAlignment w:val="center"/>
              <w:rPr>
                <w:rFonts w:asciiTheme="majorHAnsi" w:eastAsiaTheme="minorEastAsia" w:hAnsiTheme="majorHAnsi" w:cstheme="minorHAnsi"/>
                <w:sz w:val="18"/>
                <w:szCs w:val="18"/>
              </w:rPr>
            </w:pPr>
            <w:r w:rsidRPr="00F4379F">
              <w:rPr>
                <w:rFonts w:asciiTheme="majorHAnsi" w:eastAsia="宋体" w:hAnsiTheme="majorHAnsi" w:cstheme="minorHAnsi"/>
                <w:sz w:val="18"/>
                <w:szCs w:val="18"/>
                <w:lang w:eastAsia="zh-CN"/>
              </w:rPr>
              <w:t>Saturdays, 10:30-12:00 (PST)</w:t>
            </w:r>
          </w:p>
          <w:p w14:paraId="06F13C5A" w14:textId="3343C8DC" w:rsidR="004878DC" w:rsidRPr="0001613A" w:rsidRDefault="00F4379F" w:rsidP="00EC6FB1">
            <w:pPr>
              <w:widowControl/>
              <w:jc w:val="both"/>
              <w:textAlignment w:val="center"/>
              <w:rPr>
                <w:rFonts w:asciiTheme="majorHAnsi" w:eastAsiaTheme="minorEastAsia" w:hAnsiTheme="majorHAnsi" w:cstheme="minorHAnsi"/>
                <w:sz w:val="18"/>
                <w:szCs w:val="18"/>
                <w:lang w:eastAsia="zh-CN"/>
              </w:rPr>
            </w:pPr>
            <w:r w:rsidRPr="00F4379F">
              <w:rPr>
                <w:rFonts w:asciiTheme="majorHAnsi" w:eastAsia="宋体" w:hAnsiTheme="majorHAnsi" w:cstheme="minorHAnsi" w:hint="eastAsia"/>
                <w:sz w:val="18"/>
                <w:szCs w:val="18"/>
                <w:lang w:eastAsia="zh-CN"/>
              </w:rPr>
              <w:t>北京时间：星期日，</w:t>
            </w:r>
            <w:r w:rsidRPr="00F4379F">
              <w:rPr>
                <w:rFonts w:asciiTheme="majorHAnsi" w:eastAsia="宋体" w:hAnsiTheme="majorHAnsi" w:cstheme="minorHAnsi"/>
                <w:sz w:val="18"/>
                <w:szCs w:val="18"/>
                <w:lang w:eastAsia="zh-CN"/>
              </w:rPr>
              <w:t>02:30-04:00</w:t>
            </w:r>
          </w:p>
          <w:p w14:paraId="6FA4F19B" w14:textId="67CB8C52" w:rsidR="004878DC" w:rsidRPr="0001613A" w:rsidRDefault="00F4379F" w:rsidP="00EC6FB1">
            <w:pPr>
              <w:widowControl/>
              <w:jc w:val="both"/>
              <w:textAlignment w:val="center"/>
              <w:rPr>
                <w:rFonts w:asciiTheme="majorHAnsi" w:eastAsiaTheme="minorEastAsia" w:hAnsiTheme="majorHAnsi" w:cstheme="minorHAnsi"/>
                <w:sz w:val="18"/>
                <w:szCs w:val="18"/>
                <w:lang w:eastAsia="zh-CN"/>
              </w:rPr>
            </w:pPr>
            <w:r w:rsidRPr="00F4379F">
              <w:rPr>
                <w:rFonts w:asciiTheme="majorHAnsi" w:eastAsia="宋体" w:hAnsiTheme="majorHAnsi" w:cstheme="minorHAnsi" w:hint="eastAsia"/>
                <w:sz w:val="18"/>
                <w:szCs w:val="18"/>
                <w:lang w:eastAsia="zh-CN"/>
              </w:rPr>
              <w:t>最后一次课，星期日，</w:t>
            </w:r>
            <w:r w:rsidRPr="00F4379F">
              <w:rPr>
                <w:rFonts w:asciiTheme="majorHAnsi" w:eastAsia="宋体" w:hAnsiTheme="majorHAnsi" w:cstheme="minorHAnsi"/>
                <w:sz w:val="18"/>
                <w:szCs w:val="18"/>
                <w:lang w:eastAsia="zh-CN"/>
              </w:rPr>
              <w:t>01:30-03:00</w:t>
            </w:r>
          </w:p>
        </w:tc>
        <w:tc>
          <w:tcPr>
            <w:tcW w:w="709" w:type="dxa"/>
            <w:vAlign w:val="center"/>
          </w:tcPr>
          <w:p w14:paraId="25D5A7E5" w14:textId="6B09AE1A" w:rsidR="004878DC" w:rsidRPr="0001613A" w:rsidRDefault="00F4379F" w:rsidP="00EC6FB1">
            <w:pPr>
              <w:widowControl/>
              <w:jc w:val="center"/>
              <w:textAlignment w:val="center"/>
              <w:rPr>
                <w:rFonts w:asciiTheme="majorHAnsi" w:eastAsiaTheme="minorEastAsia" w:hAnsiTheme="majorHAnsi" w:cstheme="minorHAnsi"/>
                <w:color w:val="2E3033"/>
                <w:sz w:val="18"/>
                <w:szCs w:val="18"/>
                <w:shd w:val="clear" w:color="auto" w:fill="FFFFFF"/>
                <w:lang w:eastAsia="zh-CN"/>
              </w:rPr>
            </w:pPr>
            <w:r w:rsidRPr="00F4379F">
              <w:rPr>
                <w:rFonts w:asciiTheme="majorHAnsi" w:eastAsia="宋体" w:hAnsiTheme="majorHAnsi" w:cstheme="minorHAnsi"/>
                <w:color w:val="2E3033"/>
                <w:sz w:val="18"/>
                <w:szCs w:val="18"/>
                <w:shd w:val="clear" w:color="auto" w:fill="FFFFFF"/>
                <w:lang w:eastAsia="zh-CN"/>
              </w:rPr>
              <w:t>3</w:t>
            </w:r>
          </w:p>
        </w:tc>
        <w:tc>
          <w:tcPr>
            <w:tcW w:w="992" w:type="dxa"/>
            <w:vAlign w:val="center"/>
          </w:tcPr>
          <w:p w14:paraId="1096B4EA" w14:textId="71BB9F0D" w:rsidR="004878DC" w:rsidRPr="0001613A" w:rsidRDefault="00F4379F" w:rsidP="00EC6FB1">
            <w:pPr>
              <w:widowControl/>
              <w:jc w:val="both"/>
              <w:textAlignment w:val="center"/>
              <w:rPr>
                <w:rFonts w:asciiTheme="majorHAnsi" w:eastAsiaTheme="minorEastAsia" w:hAnsiTheme="majorHAnsi" w:cstheme="minorHAnsi"/>
                <w:color w:val="2E3033"/>
                <w:sz w:val="18"/>
                <w:szCs w:val="18"/>
                <w:shd w:val="clear" w:color="auto" w:fill="FFFFFF"/>
                <w:lang w:eastAsia="zh-CN"/>
              </w:rPr>
            </w:pPr>
            <w:r w:rsidRPr="00F4379F">
              <w:rPr>
                <w:rFonts w:asciiTheme="majorHAnsi" w:eastAsia="宋体" w:hAnsiTheme="majorHAnsi" w:cstheme="minorHAnsi"/>
                <w:color w:val="2E3033"/>
                <w:sz w:val="18"/>
                <w:szCs w:val="18"/>
                <w:shd w:val="clear" w:color="auto" w:fill="FFFFFF"/>
                <w:lang w:eastAsia="zh-CN"/>
              </w:rPr>
              <w:t>$725</w:t>
            </w:r>
          </w:p>
        </w:tc>
      </w:tr>
      <w:tr w:rsidR="004878DC" w:rsidRPr="0001613A" w14:paraId="653D2103" w14:textId="77777777" w:rsidTr="00EC6FB1">
        <w:tc>
          <w:tcPr>
            <w:tcW w:w="3339" w:type="dxa"/>
            <w:vAlign w:val="center"/>
          </w:tcPr>
          <w:p w14:paraId="2AABAD7C" w14:textId="19C710A4" w:rsidR="004878DC" w:rsidRPr="0001613A" w:rsidRDefault="00F4379F" w:rsidP="00EC6FB1">
            <w:pPr>
              <w:pStyle w:val="a4"/>
              <w:rPr>
                <w:rFonts w:asciiTheme="majorHAnsi" w:eastAsiaTheme="minorEastAsia" w:hAnsiTheme="majorHAnsi" w:cstheme="minorHAnsi"/>
                <w:b/>
                <w:sz w:val="18"/>
                <w:szCs w:val="18"/>
              </w:rPr>
            </w:pPr>
            <w:r w:rsidRPr="00F4379F">
              <w:rPr>
                <w:rFonts w:asciiTheme="majorHAnsi" w:eastAsia="宋体" w:hAnsiTheme="majorHAnsi" w:cstheme="minorHAnsi"/>
                <w:b/>
                <w:sz w:val="18"/>
                <w:szCs w:val="18"/>
                <w:lang w:eastAsia="zh-CN"/>
              </w:rPr>
              <w:t>Intro to Sustainability</w:t>
            </w:r>
          </w:p>
          <w:p w14:paraId="172B3023" w14:textId="245364DB" w:rsidR="004878DC" w:rsidRPr="0001613A" w:rsidRDefault="00F4379F" w:rsidP="00EC6FB1">
            <w:pPr>
              <w:pStyle w:val="a4"/>
              <w:rPr>
                <w:rFonts w:asciiTheme="majorHAnsi" w:eastAsiaTheme="minorEastAsia" w:hAnsiTheme="majorHAnsi" w:cstheme="minorHAnsi"/>
                <w:color w:val="000000"/>
                <w:sz w:val="18"/>
                <w:szCs w:val="18"/>
                <w:highlight w:val="yellow"/>
                <w:lang w:eastAsia="zh-CN" w:bidi="ar"/>
              </w:rPr>
            </w:pPr>
            <w:r w:rsidRPr="00F4379F">
              <w:rPr>
                <w:rFonts w:asciiTheme="majorHAnsi" w:eastAsia="宋体" w:hAnsiTheme="majorHAnsi" w:cstheme="minorHAnsi" w:hint="eastAsia"/>
                <w:b/>
                <w:sz w:val="18"/>
                <w:szCs w:val="18"/>
                <w:lang w:eastAsia="zh-CN"/>
              </w:rPr>
              <w:t>可持续发展</w:t>
            </w:r>
          </w:p>
        </w:tc>
        <w:tc>
          <w:tcPr>
            <w:tcW w:w="2952" w:type="dxa"/>
            <w:vAlign w:val="center"/>
          </w:tcPr>
          <w:p w14:paraId="6EE275A2" w14:textId="6FFED04A" w:rsidR="004878DC" w:rsidRPr="0001613A" w:rsidRDefault="00F4379F" w:rsidP="00EC6FB1">
            <w:pPr>
              <w:widowControl/>
              <w:jc w:val="both"/>
              <w:textAlignment w:val="center"/>
              <w:rPr>
                <w:rFonts w:asciiTheme="majorHAnsi" w:eastAsiaTheme="minorEastAsia" w:hAnsiTheme="majorHAnsi" w:cstheme="minorHAnsi"/>
                <w:color w:val="2E3033"/>
                <w:sz w:val="18"/>
                <w:szCs w:val="18"/>
                <w:shd w:val="clear" w:color="auto" w:fill="FFFFFF"/>
                <w:lang w:eastAsia="zh-CN"/>
              </w:rPr>
            </w:pPr>
            <w:r w:rsidRPr="00F4379F">
              <w:rPr>
                <w:rFonts w:asciiTheme="majorHAnsi" w:eastAsia="宋体" w:hAnsiTheme="majorHAnsi" w:cstheme="minorHAnsi"/>
                <w:color w:val="2E3033"/>
                <w:sz w:val="18"/>
                <w:szCs w:val="18"/>
                <w:shd w:val="clear" w:color="auto" w:fill="FFFFFF"/>
                <w:lang w:eastAsia="zh-CN"/>
              </w:rPr>
              <w:t>N/A</w:t>
            </w:r>
          </w:p>
        </w:tc>
        <w:tc>
          <w:tcPr>
            <w:tcW w:w="3031" w:type="dxa"/>
          </w:tcPr>
          <w:p w14:paraId="00C7B1EB" w14:textId="16B62C95" w:rsidR="004878DC" w:rsidRPr="0001613A" w:rsidRDefault="00F4379F" w:rsidP="00EC6FB1">
            <w:pPr>
              <w:widowControl/>
              <w:jc w:val="both"/>
              <w:textAlignment w:val="center"/>
              <w:rPr>
                <w:rFonts w:asciiTheme="majorHAnsi" w:eastAsiaTheme="minorEastAsia" w:hAnsiTheme="majorHAnsi" w:cstheme="minorHAnsi"/>
                <w:sz w:val="18"/>
                <w:szCs w:val="18"/>
              </w:rPr>
            </w:pPr>
            <w:r w:rsidRPr="00F4379F">
              <w:rPr>
                <w:rFonts w:asciiTheme="majorHAnsi" w:eastAsia="宋体" w:hAnsiTheme="majorHAnsi" w:cstheme="minorHAnsi"/>
                <w:sz w:val="18"/>
                <w:szCs w:val="18"/>
                <w:lang w:eastAsia="zh-CN"/>
              </w:rPr>
              <w:t>Fridays, 17:00-18:30 (PST)</w:t>
            </w:r>
          </w:p>
          <w:p w14:paraId="08012904" w14:textId="35EF4DBB" w:rsidR="004878DC" w:rsidRPr="0001613A" w:rsidRDefault="00F4379F" w:rsidP="00EC6FB1">
            <w:pPr>
              <w:widowControl/>
              <w:jc w:val="both"/>
              <w:textAlignment w:val="center"/>
              <w:rPr>
                <w:rFonts w:asciiTheme="majorHAnsi" w:eastAsiaTheme="minorEastAsia" w:hAnsiTheme="majorHAnsi" w:cstheme="minorHAnsi"/>
                <w:sz w:val="18"/>
                <w:szCs w:val="18"/>
                <w:lang w:eastAsia="zh-CN"/>
              </w:rPr>
            </w:pPr>
            <w:r w:rsidRPr="00F4379F">
              <w:rPr>
                <w:rFonts w:asciiTheme="majorHAnsi" w:eastAsia="宋体" w:hAnsiTheme="majorHAnsi" w:cstheme="minorHAnsi" w:hint="eastAsia"/>
                <w:sz w:val="18"/>
                <w:szCs w:val="18"/>
                <w:lang w:eastAsia="zh-CN"/>
              </w:rPr>
              <w:t>北京时间：星期六，</w:t>
            </w:r>
            <w:r w:rsidRPr="00F4379F">
              <w:rPr>
                <w:rFonts w:asciiTheme="majorHAnsi" w:eastAsia="宋体" w:hAnsiTheme="majorHAnsi" w:cstheme="minorHAnsi"/>
                <w:sz w:val="18"/>
                <w:szCs w:val="18"/>
                <w:lang w:eastAsia="zh-CN"/>
              </w:rPr>
              <w:t>09:00-10:30</w:t>
            </w:r>
          </w:p>
          <w:p w14:paraId="2F8F2B1D" w14:textId="65C95E65" w:rsidR="004878DC" w:rsidRPr="0001613A" w:rsidRDefault="00F4379F" w:rsidP="00EC6FB1">
            <w:pPr>
              <w:widowControl/>
              <w:jc w:val="both"/>
              <w:textAlignment w:val="center"/>
              <w:rPr>
                <w:rFonts w:asciiTheme="majorHAnsi" w:eastAsiaTheme="minorEastAsia" w:hAnsiTheme="majorHAnsi" w:cstheme="minorHAnsi"/>
                <w:sz w:val="18"/>
                <w:szCs w:val="18"/>
                <w:lang w:eastAsia="zh-CN"/>
              </w:rPr>
            </w:pPr>
            <w:r w:rsidRPr="00F4379F">
              <w:rPr>
                <w:rFonts w:asciiTheme="majorHAnsi" w:eastAsia="宋体" w:hAnsiTheme="majorHAnsi" w:cstheme="minorHAnsi" w:hint="eastAsia"/>
                <w:sz w:val="18"/>
                <w:szCs w:val="18"/>
                <w:lang w:eastAsia="zh-CN"/>
              </w:rPr>
              <w:t>最后一次课，星期六，</w:t>
            </w:r>
            <w:r w:rsidRPr="00F4379F">
              <w:rPr>
                <w:rFonts w:asciiTheme="majorHAnsi" w:eastAsia="宋体" w:hAnsiTheme="majorHAnsi" w:cstheme="minorHAnsi"/>
                <w:sz w:val="18"/>
                <w:szCs w:val="18"/>
                <w:lang w:eastAsia="zh-CN"/>
              </w:rPr>
              <w:t>08:00-09:30</w:t>
            </w:r>
          </w:p>
        </w:tc>
        <w:tc>
          <w:tcPr>
            <w:tcW w:w="709" w:type="dxa"/>
            <w:vAlign w:val="center"/>
          </w:tcPr>
          <w:p w14:paraId="2275C068" w14:textId="56E082CA" w:rsidR="004878DC" w:rsidRPr="0001613A" w:rsidRDefault="00F4379F" w:rsidP="00EC6FB1">
            <w:pPr>
              <w:widowControl/>
              <w:jc w:val="center"/>
              <w:textAlignment w:val="center"/>
              <w:rPr>
                <w:rFonts w:asciiTheme="majorHAnsi" w:eastAsiaTheme="minorEastAsia" w:hAnsiTheme="majorHAnsi" w:cstheme="minorHAnsi"/>
                <w:color w:val="2E3033"/>
                <w:sz w:val="18"/>
                <w:szCs w:val="18"/>
                <w:shd w:val="clear" w:color="auto" w:fill="FFFFFF"/>
                <w:lang w:eastAsia="zh-CN"/>
              </w:rPr>
            </w:pPr>
            <w:r w:rsidRPr="00F4379F">
              <w:rPr>
                <w:rFonts w:asciiTheme="majorHAnsi" w:eastAsia="宋体" w:hAnsiTheme="majorHAnsi" w:cstheme="minorHAnsi"/>
                <w:color w:val="2E3033"/>
                <w:sz w:val="18"/>
                <w:szCs w:val="18"/>
                <w:shd w:val="clear" w:color="auto" w:fill="FFFFFF"/>
                <w:lang w:eastAsia="zh-CN"/>
              </w:rPr>
              <w:t>2.5</w:t>
            </w:r>
          </w:p>
        </w:tc>
        <w:tc>
          <w:tcPr>
            <w:tcW w:w="992" w:type="dxa"/>
            <w:vAlign w:val="center"/>
          </w:tcPr>
          <w:p w14:paraId="1A630ED7" w14:textId="53D07A6E" w:rsidR="004878DC" w:rsidRPr="0001613A" w:rsidRDefault="00F4379F" w:rsidP="00EC6FB1">
            <w:pPr>
              <w:widowControl/>
              <w:jc w:val="both"/>
              <w:textAlignment w:val="center"/>
              <w:rPr>
                <w:rFonts w:asciiTheme="majorHAnsi" w:eastAsiaTheme="minorEastAsia" w:hAnsiTheme="majorHAnsi" w:cstheme="minorHAnsi"/>
                <w:color w:val="2E3033"/>
                <w:sz w:val="18"/>
                <w:szCs w:val="18"/>
                <w:shd w:val="clear" w:color="auto" w:fill="FFFFFF"/>
                <w:lang w:eastAsia="zh-CN"/>
              </w:rPr>
            </w:pPr>
            <w:r w:rsidRPr="00F4379F">
              <w:rPr>
                <w:rFonts w:asciiTheme="majorHAnsi" w:eastAsia="宋体" w:hAnsiTheme="majorHAnsi" w:cstheme="minorHAnsi"/>
                <w:color w:val="2E3033"/>
                <w:sz w:val="18"/>
                <w:szCs w:val="18"/>
                <w:shd w:val="clear" w:color="auto" w:fill="FFFFFF"/>
                <w:lang w:eastAsia="zh-CN"/>
              </w:rPr>
              <w:t>$725</w:t>
            </w:r>
          </w:p>
        </w:tc>
      </w:tr>
      <w:tr w:rsidR="004878DC" w:rsidRPr="0001613A" w14:paraId="71B34C57" w14:textId="77777777" w:rsidTr="00EC6FB1">
        <w:tc>
          <w:tcPr>
            <w:tcW w:w="3339" w:type="dxa"/>
            <w:vAlign w:val="center"/>
          </w:tcPr>
          <w:p w14:paraId="75285C8C" w14:textId="111E9386" w:rsidR="004878DC" w:rsidRPr="0001613A" w:rsidRDefault="00F4379F" w:rsidP="00EC6FB1">
            <w:pPr>
              <w:pStyle w:val="a4"/>
              <w:rPr>
                <w:rFonts w:asciiTheme="majorHAnsi" w:eastAsiaTheme="minorEastAsia" w:hAnsiTheme="majorHAnsi" w:cstheme="minorHAnsi"/>
                <w:b/>
                <w:sz w:val="18"/>
                <w:szCs w:val="18"/>
              </w:rPr>
            </w:pPr>
            <w:r w:rsidRPr="00F4379F">
              <w:rPr>
                <w:rFonts w:asciiTheme="majorHAnsi" w:eastAsia="宋体" w:hAnsiTheme="majorHAnsi" w:cstheme="minorHAnsi"/>
                <w:b/>
                <w:sz w:val="18"/>
                <w:szCs w:val="18"/>
                <w:lang w:eastAsia="zh-CN"/>
              </w:rPr>
              <w:t>Expressive Design for IoT Devices and Robotics</w:t>
            </w:r>
          </w:p>
          <w:p w14:paraId="287350F6" w14:textId="048FDF12" w:rsidR="004878DC" w:rsidRPr="0001613A" w:rsidRDefault="00F4379F" w:rsidP="00EC6FB1">
            <w:pPr>
              <w:pStyle w:val="a4"/>
              <w:rPr>
                <w:rFonts w:asciiTheme="majorHAnsi" w:eastAsiaTheme="minorEastAsia" w:hAnsiTheme="majorHAnsi" w:cstheme="minorHAnsi"/>
                <w:color w:val="000000"/>
                <w:sz w:val="18"/>
                <w:szCs w:val="18"/>
                <w:highlight w:val="yellow"/>
                <w:lang w:eastAsia="zh-CN" w:bidi="ar"/>
              </w:rPr>
            </w:pPr>
            <w:r w:rsidRPr="00F4379F">
              <w:rPr>
                <w:rFonts w:asciiTheme="majorHAnsi" w:eastAsia="宋体" w:hAnsiTheme="majorHAnsi" w:cstheme="minorHAnsi" w:hint="eastAsia"/>
                <w:b/>
                <w:sz w:val="18"/>
                <w:szCs w:val="18"/>
                <w:lang w:eastAsia="zh-CN"/>
              </w:rPr>
              <w:t>物联网设备和机器人设计</w:t>
            </w:r>
          </w:p>
        </w:tc>
        <w:tc>
          <w:tcPr>
            <w:tcW w:w="2952" w:type="dxa"/>
            <w:vAlign w:val="center"/>
          </w:tcPr>
          <w:p w14:paraId="6AF5A8A2" w14:textId="3A9D013A" w:rsidR="004878DC" w:rsidRPr="0001613A" w:rsidRDefault="00F4379F" w:rsidP="00EC6FB1">
            <w:pPr>
              <w:widowControl/>
              <w:jc w:val="both"/>
              <w:textAlignment w:val="center"/>
              <w:rPr>
                <w:rFonts w:asciiTheme="majorHAnsi" w:eastAsiaTheme="minorEastAsia" w:hAnsiTheme="majorHAnsi" w:cstheme="minorHAnsi"/>
                <w:color w:val="2E3033"/>
                <w:sz w:val="18"/>
                <w:szCs w:val="18"/>
                <w:shd w:val="clear" w:color="auto" w:fill="FFFFFF"/>
                <w:lang w:eastAsia="zh-CN"/>
              </w:rPr>
            </w:pPr>
            <w:r w:rsidRPr="00F4379F">
              <w:rPr>
                <w:rFonts w:asciiTheme="majorHAnsi" w:eastAsia="宋体" w:hAnsiTheme="majorHAnsi" w:cstheme="minorHAnsi" w:hint="eastAsia"/>
                <w:color w:val="2E3033"/>
                <w:sz w:val="18"/>
                <w:szCs w:val="18"/>
                <w:shd w:val="clear" w:color="auto" w:fill="FFFFFF"/>
                <w:lang w:eastAsia="zh-CN"/>
              </w:rPr>
              <w:t>有</w:t>
            </w:r>
            <w:r w:rsidRPr="00F4379F">
              <w:rPr>
                <w:rFonts w:asciiTheme="majorHAnsi" w:eastAsia="宋体" w:hAnsiTheme="majorHAnsi" w:cstheme="minorHAnsi"/>
                <w:color w:val="2E3033"/>
                <w:sz w:val="18"/>
                <w:szCs w:val="18"/>
                <w:shd w:val="clear" w:color="auto" w:fill="FFFFFF"/>
                <w:lang w:eastAsia="zh-CN"/>
              </w:rPr>
              <w:t>Python</w:t>
            </w:r>
            <w:r w:rsidRPr="00F4379F">
              <w:rPr>
                <w:rFonts w:asciiTheme="majorHAnsi" w:eastAsia="宋体" w:hAnsiTheme="majorHAnsi" w:cstheme="minorHAnsi" w:hint="eastAsia"/>
                <w:color w:val="2E3033"/>
                <w:sz w:val="18"/>
                <w:szCs w:val="18"/>
                <w:shd w:val="clear" w:color="auto" w:fill="FFFFFF"/>
                <w:lang w:eastAsia="zh-CN"/>
              </w:rPr>
              <w:t>基础</w:t>
            </w:r>
          </w:p>
        </w:tc>
        <w:tc>
          <w:tcPr>
            <w:tcW w:w="3031" w:type="dxa"/>
          </w:tcPr>
          <w:p w14:paraId="3D220D6E" w14:textId="5B3D7E08" w:rsidR="00C40420" w:rsidRPr="00C40420" w:rsidRDefault="00F4379F" w:rsidP="00C40420">
            <w:pPr>
              <w:widowControl/>
              <w:jc w:val="both"/>
              <w:textAlignment w:val="center"/>
              <w:rPr>
                <w:rFonts w:asciiTheme="majorHAnsi" w:eastAsiaTheme="minorEastAsia" w:hAnsiTheme="majorHAnsi" w:cs="Calibri"/>
                <w:sz w:val="18"/>
                <w:szCs w:val="18"/>
              </w:rPr>
            </w:pPr>
            <w:r w:rsidRPr="00F4379F">
              <w:rPr>
                <w:rFonts w:asciiTheme="majorHAnsi" w:eastAsia="宋体" w:hAnsiTheme="majorHAnsi" w:cs="Calibri"/>
                <w:sz w:val="18"/>
                <w:szCs w:val="18"/>
                <w:lang w:eastAsia="zh-CN"/>
              </w:rPr>
              <w:t>Fridays, 17:30-19:30 (PST)</w:t>
            </w:r>
          </w:p>
          <w:p w14:paraId="5E6A0BBA" w14:textId="49B5FD49" w:rsidR="00C40420" w:rsidRPr="00C40420" w:rsidRDefault="00F4379F" w:rsidP="00C40420">
            <w:pPr>
              <w:widowControl/>
              <w:jc w:val="both"/>
              <w:textAlignment w:val="center"/>
              <w:rPr>
                <w:rFonts w:asciiTheme="majorHAnsi" w:eastAsiaTheme="minorEastAsia" w:hAnsiTheme="majorHAnsi" w:cs="Calibri"/>
                <w:sz w:val="18"/>
                <w:szCs w:val="18"/>
                <w:lang w:eastAsia="zh-CN"/>
              </w:rPr>
            </w:pPr>
            <w:r w:rsidRPr="00F4379F">
              <w:rPr>
                <w:rFonts w:asciiTheme="majorHAnsi" w:eastAsia="宋体" w:hAnsiTheme="majorHAnsi" w:cs="Calibri" w:hint="eastAsia"/>
                <w:sz w:val="18"/>
                <w:szCs w:val="18"/>
                <w:lang w:eastAsia="zh-CN"/>
              </w:rPr>
              <w:t>北京时间：星期六，</w:t>
            </w:r>
            <w:r w:rsidRPr="00F4379F">
              <w:rPr>
                <w:rFonts w:asciiTheme="majorHAnsi" w:eastAsia="宋体" w:hAnsiTheme="majorHAnsi" w:cs="Calibri"/>
                <w:sz w:val="18"/>
                <w:szCs w:val="18"/>
                <w:lang w:eastAsia="zh-CN"/>
              </w:rPr>
              <w:t>09:30-11:30</w:t>
            </w:r>
          </w:p>
          <w:p w14:paraId="5BB074B9" w14:textId="55A3DF00" w:rsidR="004878DC" w:rsidRPr="0001613A" w:rsidRDefault="00F4379F" w:rsidP="00C40420">
            <w:pPr>
              <w:widowControl/>
              <w:jc w:val="both"/>
              <w:textAlignment w:val="center"/>
              <w:rPr>
                <w:rFonts w:asciiTheme="majorHAnsi" w:eastAsiaTheme="minorEastAsia" w:hAnsiTheme="majorHAnsi" w:cstheme="minorHAnsi"/>
                <w:sz w:val="18"/>
                <w:szCs w:val="18"/>
                <w:lang w:eastAsia="zh-CN"/>
              </w:rPr>
            </w:pPr>
            <w:r w:rsidRPr="00F4379F">
              <w:rPr>
                <w:rFonts w:asciiTheme="majorHAnsi" w:eastAsia="宋体" w:hAnsiTheme="majorHAnsi" w:cs="Calibri" w:hint="eastAsia"/>
                <w:sz w:val="18"/>
                <w:szCs w:val="18"/>
                <w:lang w:eastAsia="zh-CN"/>
              </w:rPr>
              <w:t>最后一次课，星期六，</w:t>
            </w:r>
            <w:r w:rsidRPr="00F4379F">
              <w:rPr>
                <w:rFonts w:asciiTheme="majorHAnsi" w:eastAsia="宋体" w:hAnsiTheme="majorHAnsi" w:cs="Calibri"/>
                <w:sz w:val="18"/>
                <w:szCs w:val="18"/>
                <w:lang w:eastAsia="zh-CN"/>
              </w:rPr>
              <w:t>08:30-10:30</w:t>
            </w:r>
          </w:p>
        </w:tc>
        <w:tc>
          <w:tcPr>
            <w:tcW w:w="709" w:type="dxa"/>
            <w:vAlign w:val="center"/>
          </w:tcPr>
          <w:p w14:paraId="1B7AB912" w14:textId="74745215" w:rsidR="004878DC" w:rsidRPr="0001613A" w:rsidRDefault="00F4379F" w:rsidP="00EC6FB1">
            <w:pPr>
              <w:widowControl/>
              <w:jc w:val="center"/>
              <w:textAlignment w:val="center"/>
              <w:rPr>
                <w:rFonts w:asciiTheme="majorHAnsi" w:eastAsiaTheme="minorEastAsia" w:hAnsiTheme="majorHAnsi" w:cstheme="minorHAnsi"/>
                <w:color w:val="2E3033"/>
                <w:sz w:val="18"/>
                <w:szCs w:val="18"/>
                <w:shd w:val="clear" w:color="auto" w:fill="FFFFFF"/>
                <w:lang w:eastAsia="zh-CN"/>
              </w:rPr>
            </w:pPr>
            <w:r w:rsidRPr="00F4379F">
              <w:rPr>
                <w:rFonts w:asciiTheme="majorHAnsi" w:eastAsia="宋体" w:hAnsiTheme="majorHAnsi" w:cstheme="minorHAnsi"/>
                <w:color w:val="2E3033"/>
                <w:sz w:val="18"/>
                <w:szCs w:val="18"/>
                <w:shd w:val="clear" w:color="auto" w:fill="FFFFFF"/>
                <w:lang w:eastAsia="zh-CN"/>
              </w:rPr>
              <w:t>3</w:t>
            </w:r>
          </w:p>
        </w:tc>
        <w:tc>
          <w:tcPr>
            <w:tcW w:w="992" w:type="dxa"/>
            <w:vAlign w:val="center"/>
          </w:tcPr>
          <w:p w14:paraId="4E1AB58A" w14:textId="7E75EA2F" w:rsidR="004878DC" w:rsidRPr="0001613A" w:rsidRDefault="00F4379F" w:rsidP="00EC6FB1">
            <w:pPr>
              <w:widowControl/>
              <w:jc w:val="both"/>
              <w:textAlignment w:val="center"/>
              <w:rPr>
                <w:rFonts w:asciiTheme="majorHAnsi" w:eastAsiaTheme="minorEastAsia" w:hAnsiTheme="majorHAnsi" w:cstheme="minorHAnsi"/>
                <w:color w:val="2E3033"/>
                <w:sz w:val="18"/>
                <w:szCs w:val="18"/>
                <w:shd w:val="clear" w:color="auto" w:fill="FFFFFF"/>
                <w:lang w:eastAsia="zh-CN"/>
              </w:rPr>
            </w:pPr>
            <w:r w:rsidRPr="00F4379F">
              <w:rPr>
                <w:rFonts w:asciiTheme="majorHAnsi" w:eastAsia="宋体" w:hAnsiTheme="majorHAnsi" w:cstheme="minorHAnsi"/>
                <w:color w:val="2E3033"/>
                <w:sz w:val="18"/>
                <w:szCs w:val="18"/>
                <w:shd w:val="clear" w:color="auto" w:fill="FFFFFF"/>
                <w:lang w:eastAsia="zh-CN"/>
              </w:rPr>
              <w:t>$725+</w:t>
            </w:r>
            <w:r w:rsidRPr="00F4379F">
              <w:rPr>
                <w:rFonts w:asciiTheme="majorHAnsi" w:eastAsia="宋体" w:hAnsiTheme="majorHAnsi" w:cstheme="minorHAnsi" w:hint="eastAsia"/>
                <w:color w:val="2E3033"/>
                <w:sz w:val="18"/>
                <w:szCs w:val="18"/>
                <w:shd w:val="clear" w:color="auto" w:fill="FFFFFF"/>
                <w:lang w:eastAsia="zh-CN"/>
              </w:rPr>
              <w:t>额外材料费约</w:t>
            </w:r>
            <w:r w:rsidRPr="00F4379F">
              <w:rPr>
                <w:rFonts w:asciiTheme="majorHAnsi" w:eastAsia="宋体" w:hAnsiTheme="majorHAnsi" w:cstheme="minorHAnsi"/>
                <w:color w:val="2E3033"/>
                <w:sz w:val="18"/>
                <w:szCs w:val="18"/>
                <w:shd w:val="clear" w:color="auto" w:fill="FFFFFF"/>
                <w:lang w:eastAsia="zh-CN"/>
              </w:rPr>
              <w:t>$205</w:t>
            </w:r>
          </w:p>
        </w:tc>
      </w:tr>
      <w:tr w:rsidR="004878DC" w:rsidRPr="0001613A" w14:paraId="5938F2F8" w14:textId="77777777" w:rsidTr="00EC6FB1">
        <w:tc>
          <w:tcPr>
            <w:tcW w:w="3339" w:type="dxa"/>
            <w:vAlign w:val="center"/>
          </w:tcPr>
          <w:p w14:paraId="0684A450" w14:textId="5A2A0506" w:rsidR="004878DC" w:rsidRPr="0001613A" w:rsidRDefault="00F4379F" w:rsidP="00EC6FB1">
            <w:pPr>
              <w:pStyle w:val="a4"/>
              <w:rPr>
                <w:rFonts w:asciiTheme="majorHAnsi" w:eastAsiaTheme="minorEastAsia" w:hAnsiTheme="majorHAnsi" w:cstheme="minorHAnsi"/>
                <w:b/>
                <w:sz w:val="18"/>
                <w:szCs w:val="18"/>
              </w:rPr>
            </w:pPr>
            <w:r w:rsidRPr="00F4379F">
              <w:rPr>
                <w:rFonts w:asciiTheme="majorHAnsi" w:eastAsia="宋体" w:hAnsiTheme="majorHAnsi" w:cstheme="minorHAnsi"/>
                <w:b/>
                <w:sz w:val="18"/>
                <w:szCs w:val="18"/>
                <w:lang w:eastAsia="zh-CN"/>
              </w:rPr>
              <w:t>Business Project Management with Data Analytics</w:t>
            </w:r>
          </w:p>
          <w:p w14:paraId="29A04A89" w14:textId="0612D4CB" w:rsidR="004878DC" w:rsidRPr="0001613A" w:rsidRDefault="00F4379F" w:rsidP="00EC6FB1">
            <w:pPr>
              <w:widowControl/>
              <w:jc w:val="both"/>
              <w:textAlignment w:val="center"/>
              <w:rPr>
                <w:rFonts w:asciiTheme="majorHAnsi" w:eastAsiaTheme="minorEastAsia" w:hAnsiTheme="majorHAnsi" w:cstheme="minorHAnsi"/>
                <w:color w:val="000000"/>
                <w:sz w:val="18"/>
                <w:szCs w:val="18"/>
                <w:highlight w:val="yellow"/>
                <w:lang w:eastAsia="zh-CN" w:bidi="ar"/>
              </w:rPr>
            </w:pPr>
            <w:r w:rsidRPr="00F4379F">
              <w:rPr>
                <w:rFonts w:asciiTheme="majorHAnsi" w:eastAsia="宋体" w:hAnsiTheme="majorHAnsi" w:cstheme="minorHAnsi" w:hint="eastAsia"/>
                <w:b/>
                <w:sz w:val="18"/>
                <w:szCs w:val="18"/>
                <w:lang w:eastAsia="zh-CN"/>
              </w:rPr>
              <w:t>使用数据分析做商业项目管理</w:t>
            </w:r>
          </w:p>
        </w:tc>
        <w:tc>
          <w:tcPr>
            <w:tcW w:w="2952" w:type="dxa"/>
            <w:vAlign w:val="center"/>
          </w:tcPr>
          <w:p w14:paraId="05582976" w14:textId="374177E8" w:rsidR="004878DC" w:rsidRPr="0001613A" w:rsidRDefault="00F4379F" w:rsidP="00EC6FB1">
            <w:pPr>
              <w:widowControl/>
              <w:jc w:val="both"/>
              <w:textAlignment w:val="center"/>
              <w:rPr>
                <w:rFonts w:asciiTheme="majorHAnsi" w:eastAsiaTheme="minorEastAsia" w:hAnsiTheme="majorHAnsi" w:cstheme="minorHAnsi"/>
                <w:color w:val="2E3033"/>
                <w:sz w:val="18"/>
                <w:szCs w:val="18"/>
                <w:shd w:val="clear" w:color="auto" w:fill="FFFFFF"/>
                <w:lang w:eastAsia="zh-CN"/>
              </w:rPr>
            </w:pPr>
            <w:r w:rsidRPr="00F4379F">
              <w:rPr>
                <w:rFonts w:asciiTheme="majorHAnsi" w:eastAsia="宋体" w:hAnsiTheme="majorHAnsi" w:cstheme="minorHAnsi" w:hint="eastAsia"/>
                <w:color w:val="2E3033"/>
                <w:sz w:val="18"/>
                <w:szCs w:val="18"/>
                <w:shd w:val="clear" w:color="auto" w:fill="FFFFFF"/>
                <w:lang w:eastAsia="zh-CN"/>
              </w:rPr>
              <w:t>有概率和统计学基础</w:t>
            </w:r>
          </w:p>
        </w:tc>
        <w:tc>
          <w:tcPr>
            <w:tcW w:w="3031" w:type="dxa"/>
          </w:tcPr>
          <w:p w14:paraId="223B567B" w14:textId="462F03C6" w:rsidR="004878DC" w:rsidRPr="0001613A" w:rsidRDefault="00F4379F" w:rsidP="00EC6FB1">
            <w:pPr>
              <w:widowControl/>
              <w:jc w:val="both"/>
              <w:textAlignment w:val="center"/>
              <w:rPr>
                <w:rFonts w:asciiTheme="majorHAnsi" w:eastAsiaTheme="minorEastAsia" w:hAnsiTheme="majorHAnsi" w:cstheme="minorHAnsi"/>
                <w:sz w:val="18"/>
                <w:szCs w:val="18"/>
              </w:rPr>
            </w:pPr>
            <w:r w:rsidRPr="00F4379F">
              <w:rPr>
                <w:rFonts w:asciiTheme="majorHAnsi" w:eastAsia="宋体" w:hAnsiTheme="majorHAnsi" w:cstheme="minorHAnsi"/>
                <w:sz w:val="18"/>
                <w:szCs w:val="18"/>
                <w:lang w:eastAsia="zh-CN"/>
              </w:rPr>
              <w:t>Saturdays, 09:30-10:30 (PST)</w:t>
            </w:r>
          </w:p>
          <w:p w14:paraId="59717284" w14:textId="0473F912" w:rsidR="004878DC" w:rsidRPr="0001613A" w:rsidRDefault="00F4379F" w:rsidP="00EC6FB1">
            <w:pPr>
              <w:widowControl/>
              <w:jc w:val="both"/>
              <w:textAlignment w:val="center"/>
              <w:rPr>
                <w:rFonts w:asciiTheme="majorHAnsi" w:eastAsiaTheme="minorEastAsia" w:hAnsiTheme="majorHAnsi" w:cstheme="minorHAnsi"/>
                <w:sz w:val="18"/>
                <w:szCs w:val="18"/>
                <w:lang w:eastAsia="zh-CN"/>
              </w:rPr>
            </w:pPr>
            <w:r w:rsidRPr="00F4379F">
              <w:rPr>
                <w:rFonts w:asciiTheme="majorHAnsi" w:eastAsia="宋体" w:hAnsiTheme="majorHAnsi" w:cstheme="minorHAnsi" w:hint="eastAsia"/>
                <w:sz w:val="18"/>
                <w:szCs w:val="18"/>
                <w:lang w:eastAsia="zh-CN"/>
              </w:rPr>
              <w:t>北京时间：星期日，</w:t>
            </w:r>
            <w:r w:rsidRPr="00F4379F">
              <w:rPr>
                <w:rFonts w:asciiTheme="majorHAnsi" w:eastAsia="宋体" w:hAnsiTheme="majorHAnsi" w:cstheme="minorHAnsi"/>
                <w:sz w:val="18"/>
                <w:szCs w:val="18"/>
                <w:lang w:eastAsia="zh-CN"/>
              </w:rPr>
              <w:t>01:30-02:30</w:t>
            </w:r>
          </w:p>
          <w:p w14:paraId="704316E1" w14:textId="5A603CDE" w:rsidR="004878DC" w:rsidRPr="0001613A" w:rsidRDefault="00F4379F" w:rsidP="00EC6FB1">
            <w:pPr>
              <w:widowControl/>
              <w:jc w:val="both"/>
              <w:textAlignment w:val="center"/>
              <w:rPr>
                <w:rFonts w:asciiTheme="majorHAnsi" w:eastAsiaTheme="minorEastAsia" w:hAnsiTheme="majorHAnsi" w:cstheme="minorHAnsi"/>
                <w:sz w:val="18"/>
                <w:szCs w:val="18"/>
                <w:lang w:eastAsia="zh-CN"/>
              </w:rPr>
            </w:pPr>
            <w:r w:rsidRPr="00F4379F">
              <w:rPr>
                <w:rFonts w:asciiTheme="majorHAnsi" w:eastAsia="宋体" w:hAnsiTheme="majorHAnsi" w:cstheme="minorHAnsi" w:hint="eastAsia"/>
                <w:sz w:val="18"/>
                <w:szCs w:val="18"/>
                <w:lang w:eastAsia="zh-CN"/>
              </w:rPr>
              <w:t>最后一次课，星期日，</w:t>
            </w:r>
            <w:r w:rsidRPr="00F4379F">
              <w:rPr>
                <w:rFonts w:asciiTheme="majorHAnsi" w:eastAsia="宋体" w:hAnsiTheme="majorHAnsi" w:cstheme="minorHAnsi"/>
                <w:sz w:val="18"/>
                <w:szCs w:val="18"/>
                <w:lang w:eastAsia="zh-CN"/>
              </w:rPr>
              <w:t>00:00-01:30</w:t>
            </w:r>
          </w:p>
        </w:tc>
        <w:tc>
          <w:tcPr>
            <w:tcW w:w="709" w:type="dxa"/>
            <w:vAlign w:val="center"/>
          </w:tcPr>
          <w:p w14:paraId="58D1A947" w14:textId="18D952F7" w:rsidR="004878DC" w:rsidRPr="0001613A" w:rsidRDefault="00F4379F" w:rsidP="00EC6FB1">
            <w:pPr>
              <w:widowControl/>
              <w:jc w:val="center"/>
              <w:textAlignment w:val="center"/>
              <w:rPr>
                <w:rFonts w:asciiTheme="majorHAnsi" w:eastAsiaTheme="minorEastAsia" w:hAnsiTheme="majorHAnsi" w:cstheme="minorHAnsi"/>
                <w:color w:val="2E3033"/>
                <w:sz w:val="18"/>
                <w:szCs w:val="18"/>
                <w:shd w:val="clear" w:color="auto" w:fill="FFFFFF"/>
                <w:lang w:eastAsia="zh-CN"/>
              </w:rPr>
            </w:pPr>
            <w:r w:rsidRPr="00F4379F">
              <w:rPr>
                <w:rFonts w:asciiTheme="majorHAnsi" w:eastAsia="宋体" w:hAnsiTheme="majorHAnsi" w:cstheme="minorHAnsi"/>
                <w:color w:val="2E3033"/>
                <w:sz w:val="18"/>
                <w:szCs w:val="18"/>
                <w:shd w:val="clear" w:color="auto" w:fill="FFFFFF"/>
                <w:lang w:eastAsia="zh-CN"/>
              </w:rPr>
              <w:t>2</w:t>
            </w:r>
          </w:p>
          <w:p w14:paraId="7E57E63A" w14:textId="77777777" w:rsidR="004878DC" w:rsidRPr="0001613A" w:rsidRDefault="004878DC" w:rsidP="00EC6FB1">
            <w:pPr>
              <w:widowControl/>
              <w:jc w:val="center"/>
              <w:textAlignment w:val="center"/>
              <w:rPr>
                <w:rFonts w:asciiTheme="majorHAnsi" w:eastAsiaTheme="minorEastAsia" w:hAnsiTheme="majorHAnsi" w:cstheme="minorHAnsi"/>
                <w:color w:val="2E3033"/>
                <w:sz w:val="18"/>
                <w:szCs w:val="18"/>
                <w:shd w:val="clear" w:color="auto" w:fill="FFFFFF"/>
                <w:lang w:eastAsia="zh-CN"/>
              </w:rPr>
            </w:pPr>
          </w:p>
        </w:tc>
        <w:tc>
          <w:tcPr>
            <w:tcW w:w="992" w:type="dxa"/>
            <w:vAlign w:val="center"/>
          </w:tcPr>
          <w:p w14:paraId="0D282C52" w14:textId="00B011F6" w:rsidR="004878DC" w:rsidRPr="0001613A" w:rsidRDefault="00F4379F" w:rsidP="00EC6FB1">
            <w:pPr>
              <w:widowControl/>
              <w:jc w:val="both"/>
              <w:textAlignment w:val="center"/>
              <w:rPr>
                <w:rFonts w:asciiTheme="majorHAnsi" w:eastAsiaTheme="minorEastAsia" w:hAnsiTheme="majorHAnsi" w:cstheme="minorHAnsi"/>
                <w:color w:val="2E3033"/>
                <w:sz w:val="18"/>
                <w:szCs w:val="18"/>
                <w:shd w:val="clear" w:color="auto" w:fill="FFFFFF"/>
                <w:lang w:eastAsia="zh-CN"/>
              </w:rPr>
            </w:pPr>
            <w:r w:rsidRPr="00F4379F">
              <w:rPr>
                <w:rFonts w:asciiTheme="majorHAnsi" w:eastAsia="宋体" w:hAnsiTheme="majorHAnsi" w:cstheme="minorHAnsi"/>
                <w:color w:val="2E3033"/>
                <w:sz w:val="18"/>
                <w:szCs w:val="18"/>
                <w:shd w:val="clear" w:color="auto" w:fill="FFFFFF"/>
                <w:lang w:eastAsia="zh-CN"/>
              </w:rPr>
              <w:t>$725</w:t>
            </w:r>
          </w:p>
        </w:tc>
      </w:tr>
      <w:tr w:rsidR="004878DC" w:rsidRPr="0001613A" w14:paraId="16D4F2F9" w14:textId="77777777" w:rsidTr="00EC6FB1">
        <w:tc>
          <w:tcPr>
            <w:tcW w:w="3339" w:type="dxa"/>
            <w:vAlign w:val="center"/>
          </w:tcPr>
          <w:p w14:paraId="78CE023C" w14:textId="0F91FF8A" w:rsidR="004878DC" w:rsidRPr="0001613A" w:rsidRDefault="00F4379F" w:rsidP="00EC6FB1">
            <w:pPr>
              <w:pStyle w:val="a4"/>
              <w:rPr>
                <w:rFonts w:asciiTheme="majorHAnsi" w:eastAsiaTheme="minorEastAsia" w:hAnsiTheme="majorHAnsi" w:cstheme="minorHAnsi"/>
                <w:b/>
                <w:sz w:val="18"/>
                <w:szCs w:val="18"/>
              </w:rPr>
            </w:pPr>
            <w:r w:rsidRPr="00F4379F">
              <w:rPr>
                <w:rFonts w:asciiTheme="majorHAnsi" w:eastAsia="宋体" w:hAnsiTheme="majorHAnsi" w:cstheme="minorHAnsi"/>
                <w:b/>
                <w:sz w:val="18"/>
                <w:szCs w:val="18"/>
                <w:lang w:eastAsia="zh-CN"/>
              </w:rPr>
              <w:t>International Finance</w:t>
            </w:r>
          </w:p>
          <w:p w14:paraId="1238B874" w14:textId="2EAB650D" w:rsidR="004878DC" w:rsidRPr="0001613A" w:rsidRDefault="00F4379F" w:rsidP="00EC6FB1">
            <w:pPr>
              <w:pStyle w:val="a4"/>
              <w:rPr>
                <w:rFonts w:asciiTheme="majorHAnsi" w:eastAsiaTheme="minorEastAsia" w:hAnsiTheme="majorHAnsi" w:cstheme="minorHAnsi"/>
                <w:color w:val="000000"/>
                <w:sz w:val="18"/>
                <w:szCs w:val="18"/>
                <w:highlight w:val="yellow"/>
                <w:lang w:eastAsia="zh-CN" w:bidi="ar"/>
              </w:rPr>
            </w:pPr>
            <w:r w:rsidRPr="00F4379F">
              <w:rPr>
                <w:rFonts w:asciiTheme="majorHAnsi" w:eastAsia="宋体" w:hAnsiTheme="majorHAnsi" w:cstheme="minorHAnsi" w:hint="eastAsia"/>
                <w:b/>
                <w:sz w:val="18"/>
                <w:szCs w:val="18"/>
                <w:lang w:eastAsia="zh-CN"/>
              </w:rPr>
              <w:t>国际金融</w:t>
            </w:r>
          </w:p>
        </w:tc>
        <w:tc>
          <w:tcPr>
            <w:tcW w:w="2952" w:type="dxa"/>
            <w:vAlign w:val="center"/>
          </w:tcPr>
          <w:p w14:paraId="2508E8F9" w14:textId="2A6F54AD" w:rsidR="004878DC" w:rsidRPr="0001613A" w:rsidRDefault="00F4379F" w:rsidP="00EC6FB1">
            <w:pPr>
              <w:widowControl/>
              <w:jc w:val="both"/>
              <w:textAlignment w:val="center"/>
              <w:rPr>
                <w:rFonts w:asciiTheme="majorHAnsi" w:eastAsiaTheme="minorEastAsia" w:hAnsiTheme="majorHAnsi" w:cstheme="minorHAnsi"/>
                <w:color w:val="2E3033"/>
                <w:sz w:val="18"/>
                <w:szCs w:val="18"/>
                <w:shd w:val="clear" w:color="auto" w:fill="FFFFFF"/>
                <w:lang w:eastAsia="zh-CN"/>
              </w:rPr>
            </w:pPr>
            <w:r w:rsidRPr="00F4379F">
              <w:rPr>
                <w:rFonts w:asciiTheme="majorHAnsi" w:eastAsia="宋体" w:hAnsiTheme="majorHAnsi" w:cstheme="minorHAnsi"/>
                <w:color w:val="2E3033"/>
                <w:sz w:val="18"/>
                <w:szCs w:val="18"/>
                <w:shd w:val="clear" w:color="auto" w:fill="FFFFFF"/>
                <w:lang w:eastAsia="zh-CN"/>
              </w:rPr>
              <w:t>N/A</w:t>
            </w:r>
          </w:p>
        </w:tc>
        <w:tc>
          <w:tcPr>
            <w:tcW w:w="3031" w:type="dxa"/>
          </w:tcPr>
          <w:p w14:paraId="61DE6016" w14:textId="5538869E" w:rsidR="004878DC" w:rsidRPr="0001613A" w:rsidRDefault="00F4379F" w:rsidP="00EC6FB1">
            <w:pPr>
              <w:widowControl/>
              <w:jc w:val="both"/>
              <w:textAlignment w:val="center"/>
              <w:rPr>
                <w:rFonts w:asciiTheme="majorHAnsi" w:eastAsiaTheme="minorEastAsia" w:hAnsiTheme="majorHAnsi" w:cstheme="minorHAnsi"/>
                <w:sz w:val="18"/>
                <w:szCs w:val="18"/>
              </w:rPr>
            </w:pPr>
            <w:r w:rsidRPr="00F4379F">
              <w:rPr>
                <w:rFonts w:asciiTheme="majorHAnsi" w:eastAsia="宋体" w:hAnsiTheme="majorHAnsi" w:cstheme="minorHAnsi"/>
                <w:sz w:val="18"/>
                <w:szCs w:val="18"/>
                <w:lang w:eastAsia="zh-CN"/>
              </w:rPr>
              <w:t>Fridays, 17:00-19:00 (PST)</w:t>
            </w:r>
          </w:p>
          <w:p w14:paraId="2B191EB6" w14:textId="02F01845" w:rsidR="004878DC" w:rsidRPr="0001613A" w:rsidRDefault="00F4379F" w:rsidP="00EC6FB1">
            <w:pPr>
              <w:widowControl/>
              <w:jc w:val="both"/>
              <w:textAlignment w:val="center"/>
              <w:rPr>
                <w:rFonts w:asciiTheme="majorHAnsi" w:eastAsiaTheme="minorEastAsia" w:hAnsiTheme="majorHAnsi" w:cstheme="minorHAnsi"/>
                <w:sz w:val="18"/>
                <w:szCs w:val="18"/>
                <w:lang w:eastAsia="zh-CN"/>
              </w:rPr>
            </w:pPr>
            <w:r w:rsidRPr="00F4379F">
              <w:rPr>
                <w:rFonts w:asciiTheme="majorHAnsi" w:eastAsia="宋体" w:hAnsiTheme="majorHAnsi" w:cstheme="minorHAnsi" w:hint="eastAsia"/>
                <w:sz w:val="18"/>
                <w:szCs w:val="18"/>
                <w:lang w:eastAsia="zh-CN"/>
              </w:rPr>
              <w:t>北京时间：星期六，</w:t>
            </w:r>
            <w:r w:rsidRPr="00F4379F">
              <w:rPr>
                <w:rFonts w:asciiTheme="majorHAnsi" w:eastAsia="宋体" w:hAnsiTheme="majorHAnsi" w:cstheme="minorHAnsi"/>
                <w:sz w:val="18"/>
                <w:szCs w:val="18"/>
                <w:lang w:eastAsia="zh-CN"/>
              </w:rPr>
              <w:t>09:00-11:00</w:t>
            </w:r>
          </w:p>
          <w:p w14:paraId="7DBBE31C" w14:textId="0F15A385" w:rsidR="004878DC" w:rsidRPr="0001613A" w:rsidRDefault="00F4379F" w:rsidP="00EC6FB1">
            <w:pPr>
              <w:widowControl/>
              <w:jc w:val="both"/>
              <w:textAlignment w:val="center"/>
              <w:rPr>
                <w:rFonts w:asciiTheme="majorHAnsi" w:eastAsiaTheme="minorEastAsia" w:hAnsiTheme="majorHAnsi" w:cstheme="minorHAnsi"/>
                <w:sz w:val="18"/>
                <w:szCs w:val="18"/>
                <w:lang w:eastAsia="zh-CN"/>
              </w:rPr>
            </w:pPr>
            <w:r w:rsidRPr="00F4379F">
              <w:rPr>
                <w:rFonts w:asciiTheme="majorHAnsi" w:eastAsia="宋体" w:hAnsiTheme="majorHAnsi" w:cstheme="minorHAnsi" w:hint="eastAsia"/>
                <w:sz w:val="18"/>
                <w:szCs w:val="18"/>
                <w:lang w:eastAsia="zh-CN"/>
              </w:rPr>
              <w:t>最后一次课，星期六，</w:t>
            </w:r>
            <w:r w:rsidRPr="00F4379F">
              <w:rPr>
                <w:rFonts w:asciiTheme="majorHAnsi" w:eastAsia="宋体" w:hAnsiTheme="majorHAnsi" w:cstheme="minorHAnsi"/>
                <w:sz w:val="18"/>
                <w:szCs w:val="18"/>
                <w:lang w:eastAsia="zh-CN"/>
              </w:rPr>
              <w:t>08:00-10:00</w:t>
            </w:r>
          </w:p>
        </w:tc>
        <w:tc>
          <w:tcPr>
            <w:tcW w:w="709" w:type="dxa"/>
            <w:vAlign w:val="center"/>
          </w:tcPr>
          <w:p w14:paraId="2C04B5D0" w14:textId="3D7EC710" w:rsidR="004878DC" w:rsidRPr="0001613A" w:rsidRDefault="00F4379F" w:rsidP="00EC6FB1">
            <w:pPr>
              <w:widowControl/>
              <w:jc w:val="center"/>
              <w:textAlignment w:val="center"/>
              <w:rPr>
                <w:rFonts w:asciiTheme="majorHAnsi" w:eastAsiaTheme="minorEastAsia" w:hAnsiTheme="majorHAnsi" w:cstheme="minorHAnsi"/>
                <w:color w:val="2E3033"/>
                <w:sz w:val="18"/>
                <w:szCs w:val="18"/>
                <w:shd w:val="clear" w:color="auto" w:fill="FFFFFF"/>
                <w:lang w:eastAsia="zh-CN"/>
              </w:rPr>
            </w:pPr>
            <w:r w:rsidRPr="00F4379F">
              <w:rPr>
                <w:rFonts w:asciiTheme="majorHAnsi" w:eastAsia="宋体" w:hAnsiTheme="majorHAnsi" w:cstheme="minorHAnsi"/>
                <w:color w:val="2E3033"/>
                <w:sz w:val="18"/>
                <w:szCs w:val="18"/>
                <w:shd w:val="clear" w:color="auto" w:fill="FFFFFF"/>
                <w:lang w:eastAsia="zh-CN"/>
              </w:rPr>
              <w:t>2</w:t>
            </w:r>
          </w:p>
        </w:tc>
        <w:tc>
          <w:tcPr>
            <w:tcW w:w="992" w:type="dxa"/>
            <w:vAlign w:val="center"/>
          </w:tcPr>
          <w:p w14:paraId="4BBFC427" w14:textId="02FA9587" w:rsidR="004878DC" w:rsidRPr="0001613A" w:rsidRDefault="00F4379F" w:rsidP="00EC6FB1">
            <w:pPr>
              <w:widowControl/>
              <w:jc w:val="both"/>
              <w:textAlignment w:val="center"/>
              <w:rPr>
                <w:rFonts w:asciiTheme="majorHAnsi" w:eastAsiaTheme="minorEastAsia" w:hAnsiTheme="majorHAnsi" w:cstheme="minorHAnsi"/>
                <w:color w:val="2E3033"/>
                <w:sz w:val="18"/>
                <w:szCs w:val="18"/>
                <w:shd w:val="clear" w:color="auto" w:fill="FFFFFF"/>
                <w:lang w:eastAsia="zh-CN"/>
              </w:rPr>
            </w:pPr>
            <w:r w:rsidRPr="00F4379F">
              <w:rPr>
                <w:rFonts w:asciiTheme="majorHAnsi" w:eastAsia="宋体" w:hAnsiTheme="majorHAnsi" w:cstheme="minorHAnsi"/>
                <w:color w:val="2E3033"/>
                <w:sz w:val="18"/>
                <w:szCs w:val="18"/>
                <w:shd w:val="clear" w:color="auto" w:fill="FFFFFF"/>
                <w:lang w:eastAsia="zh-CN"/>
              </w:rPr>
              <w:t>$725+</w:t>
            </w:r>
            <w:r w:rsidRPr="00F4379F">
              <w:rPr>
                <w:rFonts w:asciiTheme="majorHAnsi" w:eastAsia="宋体" w:hAnsiTheme="majorHAnsi" w:cstheme="minorHAnsi" w:hint="eastAsia"/>
                <w:color w:val="2E3033"/>
                <w:sz w:val="18"/>
                <w:szCs w:val="18"/>
                <w:shd w:val="clear" w:color="auto" w:fill="FFFFFF"/>
                <w:lang w:eastAsia="zh-CN"/>
              </w:rPr>
              <w:t>额外教材费约</w:t>
            </w:r>
            <w:r w:rsidRPr="00F4379F">
              <w:rPr>
                <w:rFonts w:asciiTheme="majorHAnsi" w:eastAsia="宋体" w:hAnsiTheme="majorHAnsi" w:cstheme="minorHAnsi"/>
                <w:color w:val="2E3033"/>
                <w:sz w:val="18"/>
                <w:szCs w:val="18"/>
                <w:shd w:val="clear" w:color="auto" w:fill="FFFFFF"/>
                <w:lang w:eastAsia="zh-CN"/>
              </w:rPr>
              <w:t>$40</w:t>
            </w:r>
          </w:p>
        </w:tc>
      </w:tr>
    </w:tbl>
    <w:p w14:paraId="1BE02D88" w14:textId="77777777" w:rsidR="004878DC" w:rsidRPr="0001613A" w:rsidRDefault="004878DC" w:rsidP="00FB2783">
      <w:pPr>
        <w:widowControl/>
        <w:jc w:val="both"/>
        <w:textAlignment w:val="center"/>
        <w:rPr>
          <w:rFonts w:asciiTheme="majorHAnsi" w:eastAsiaTheme="minorEastAsia" w:hAnsiTheme="majorHAnsi" w:cstheme="minorHAnsi"/>
          <w:b/>
          <w:color w:val="2E3033"/>
          <w:sz w:val="21"/>
          <w:szCs w:val="21"/>
          <w:shd w:val="clear" w:color="auto" w:fill="FFFFFF"/>
          <w:lang w:eastAsia="zh-CN"/>
        </w:rPr>
      </w:pPr>
    </w:p>
    <w:p w14:paraId="023F7CB9" w14:textId="1F6400C7" w:rsidR="004878DC" w:rsidRPr="0001613A" w:rsidRDefault="00F4379F" w:rsidP="004878DC">
      <w:pPr>
        <w:widowControl/>
        <w:jc w:val="both"/>
        <w:textAlignment w:val="center"/>
        <w:rPr>
          <w:rFonts w:asciiTheme="majorHAnsi" w:eastAsiaTheme="minorEastAsia" w:hAnsiTheme="majorHAnsi" w:cstheme="minorHAnsi"/>
          <w:b/>
          <w:color w:val="2E3033"/>
          <w:sz w:val="21"/>
          <w:szCs w:val="21"/>
          <w:shd w:val="clear" w:color="auto" w:fill="FFFFFF"/>
          <w:lang w:eastAsia="zh-CN"/>
        </w:rPr>
      </w:pPr>
      <w:r w:rsidRPr="00F4379F">
        <w:rPr>
          <w:rFonts w:asciiTheme="majorHAnsi" w:eastAsia="宋体" w:hAnsiTheme="majorHAnsi" w:cstheme="minorHAnsi"/>
          <w:b/>
          <w:bCs/>
          <w:color w:val="222222"/>
          <w:sz w:val="21"/>
          <w:szCs w:val="21"/>
          <w:bdr w:val="none" w:sz="0" w:space="0" w:color="auto" w:frame="1"/>
          <w:lang w:val="en-CA" w:eastAsia="zh-CN"/>
        </w:rPr>
        <w:t>Spring 2021</w:t>
      </w:r>
      <w:r w:rsidRPr="00F4379F">
        <w:rPr>
          <w:rFonts w:asciiTheme="majorHAnsi" w:eastAsia="宋体" w:hAnsiTheme="majorHAnsi" w:cstheme="minorHAnsi"/>
          <w:b/>
          <w:lang w:eastAsia="zh-CN"/>
        </w:rPr>
        <w:t xml:space="preserve"> </w:t>
      </w:r>
      <w:r w:rsidRPr="00F4379F">
        <w:rPr>
          <w:rFonts w:asciiTheme="majorHAnsi" w:eastAsia="宋体" w:hAnsiTheme="majorHAnsi" w:cstheme="minorHAnsi" w:hint="eastAsia"/>
          <w:b/>
          <w:lang w:eastAsia="zh-CN"/>
        </w:rPr>
        <w:t>：</w:t>
      </w:r>
      <w:r w:rsidRPr="00F4379F">
        <w:rPr>
          <w:rFonts w:asciiTheme="majorHAnsi" w:eastAsia="宋体" w:hAnsiTheme="majorHAnsi" w:cstheme="minorHAnsi"/>
          <w:b/>
          <w:color w:val="2E3033"/>
          <w:sz w:val="21"/>
          <w:szCs w:val="21"/>
          <w:shd w:val="clear" w:color="auto" w:fill="FFFFFF"/>
          <w:lang w:eastAsia="zh-CN"/>
        </w:rPr>
        <w:t>4</w:t>
      </w:r>
      <w:r w:rsidRPr="00F4379F">
        <w:rPr>
          <w:rFonts w:asciiTheme="majorHAnsi" w:eastAsia="宋体" w:hAnsiTheme="majorHAnsi" w:cstheme="minorHAnsi" w:hint="eastAsia"/>
          <w:b/>
          <w:color w:val="2E3033"/>
          <w:sz w:val="21"/>
          <w:szCs w:val="21"/>
          <w:shd w:val="clear" w:color="auto" w:fill="FFFFFF"/>
          <w:lang w:eastAsia="zh-CN"/>
        </w:rPr>
        <w:t>月</w:t>
      </w:r>
      <w:r w:rsidRPr="00F4379F">
        <w:rPr>
          <w:rFonts w:asciiTheme="majorHAnsi" w:eastAsia="宋体" w:hAnsiTheme="majorHAnsi" w:cstheme="minorHAnsi"/>
          <w:b/>
          <w:color w:val="2E3033"/>
          <w:sz w:val="21"/>
          <w:szCs w:val="21"/>
          <w:shd w:val="clear" w:color="auto" w:fill="FFFFFF"/>
          <w:lang w:eastAsia="zh-CN"/>
        </w:rPr>
        <w:t>3</w:t>
      </w:r>
      <w:r w:rsidRPr="00F4379F">
        <w:rPr>
          <w:rFonts w:asciiTheme="majorHAnsi" w:eastAsia="宋体" w:hAnsiTheme="majorHAnsi" w:cstheme="minorHAnsi" w:hint="eastAsia"/>
          <w:b/>
          <w:color w:val="2E3033"/>
          <w:sz w:val="21"/>
          <w:szCs w:val="21"/>
          <w:shd w:val="clear" w:color="auto" w:fill="FFFFFF"/>
          <w:lang w:eastAsia="zh-CN"/>
        </w:rPr>
        <w:t>日</w:t>
      </w:r>
      <w:r w:rsidRPr="00F4379F">
        <w:rPr>
          <w:rFonts w:asciiTheme="majorHAnsi" w:eastAsia="宋体" w:hAnsiTheme="majorHAnsi" w:cstheme="minorHAnsi"/>
          <w:b/>
          <w:color w:val="2E3033"/>
          <w:sz w:val="21"/>
          <w:szCs w:val="21"/>
          <w:shd w:val="clear" w:color="auto" w:fill="FFFFFF"/>
          <w:lang w:eastAsia="zh-CN"/>
        </w:rPr>
        <w:t>-6</w:t>
      </w:r>
      <w:r w:rsidRPr="00F4379F">
        <w:rPr>
          <w:rFonts w:asciiTheme="majorHAnsi" w:eastAsia="宋体" w:hAnsiTheme="majorHAnsi" w:cstheme="minorHAnsi" w:hint="eastAsia"/>
          <w:b/>
          <w:color w:val="2E3033"/>
          <w:sz w:val="21"/>
          <w:szCs w:val="21"/>
          <w:shd w:val="clear" w:color="auto" w:fill="FFFFFF"/>
          <w:lang w:eastAsia="zh-CN"/>
        </w:rPr>
        <w:t>月</w:t>
      </w:r>
      <w:r w:rsidRPr="00F4379F">
        <w:rPr>
          <w:rFonts w:asciiTheme="majorHAnsi" w:eastAsia="宋体" w:hAnsiTheme="majorHAnsi" w:cstheme="minorHAnsi"/>
          <w:b/>
          <w:color w:val="2E3033"/>
          <w:sz w:val="21"/>
          <w:szCs w:val="21"/>
          <w:shd w:val="clear" w:color="auto" w:fill="FFFFFF"/>
          <w:lang w:eastAsia="zh-CN"/>
        </w:rPr>
        <w:t>5</w:t>
      </w:r>
      <w:r w:rsidRPr="00F4379F">
        <w:rPr>
          <w:rFonts w:asciiTheme="majorHAnsi" w:eastAsia="宋体" w:hAnsiTheme="majorHAnsi" w:cstheme="minorHAnsi" w:hint="eastAsia"/>
          <w:b/>
          <w:color w:val="2E3033"/>
          <w:sz w:val="21"/>
          <w:szCs w:val="21"/>
          <w:shd w:val="clear" w:color="auto" w:fill="FFFFFF"/>
          <w:lang w:eastAsia="zh-CN"/>
        </w:rPr>
        <w:t>日</w:t>
      </w:r>
      <w:r w:rsidRPr="00F4379F">
        <w:rPr>
          <w:rFonts w:asciiTheme="majorHAnsi" w:eastAsia="宋体" w:hAnsiTheme="majorHAnsi" w:cstheme="minorHAnsi"/>
          <w:b/>
          <w:color w:val="2E3033"/>
          <w:sz w:val="21"/>
          <w:szCs w:val="21"/>
          <w:shd w:val="clear" w:color="auto" w:fill="FFFFFF"/>
          <w:lang w:eastAsia="zh-CN"/>
        </w:rPr>
        <w:t>(PST)</w:t>
      </w:r>
    </w:p>
    <w:p w14:paraId="58A0862B" w14:textId="77777777" w:rsidR="003D6EBA" w:rsidRPr="0001613A" w:rsidRDefault="003D6EBA" w:rsidP="004878DC">
      <w:pPr>
        <w:widowControl/>
        <w:jc w:val="both"/>
        <w:textAlignment w:val="center"/>
        <w:rPr>
          <w:rFonts w:asciiTheme="majorHAnsi" w:eastAsiaTheme="minorEastAsia" w:hAnsiTheme="majorHAnsi" w:cstheme="minorHAnsi"/>
          <w:b/>
          <w:color w:val="2E3033"/>
          <w:sz w:val="21"/>
          <w:szCs w:val="21"/>
          <w:shd w:val="clear" w:color="auto" w:fill="FFFFFF"/>
          <w:lang w:eastAsia="zh-CN"/>
        </w:rPr>
      </w:pPr>
    </w:p>
    <w:tbl>
      <w:tblPr>
        <w:tblStyle w:val="ad"/>
        <w:tblW w:w="11057" w:type="dxa"/>
        <w:tblInd w:w="-1026" w:type="dxa"/>
        <w:tblLook w:val="04A0" w:firstRow="1" w:lastRow="0" w:firstColumn="1" w:lastColumn="0" w:noHBand="0" w:noVBand="1"/>
      </w:tblPr>
      <w:tblGrid>
        <w:gridCol w:w="3402"/>
        <w:gridCol w:w="2835"/>
        <w:gridCol w:w="3119"/>
        <w:gridCol w:w="709"/>
        <w:gridCol w:w="992"/>
      </w:tblGrid>
      <w:tr w:rsidR="00EC6FB1" w:rsidRPr="0001613A" w14:paraId="59F72329" w14:textId="77777777" w:rsidTr="00EC6FB1">
        <w:tc>
          <w:tcPr>
            <w:tcW w:w="3402" w:type="dxa"/>
          </w:tcPr>
          <w:p w14:paraId="21480BF9" w14:textId="474E1528" w:rsidR="004878DC" w:rsidRPr="0001613A" w:rsidRDefault="00F4379F" w:rsidP="00EC6FB1">
            <w:pPr>
              <w:widowControl/>
              <w:jc w:val="center"/>
              <w:textAlignment w:val="center"/>
              <w:rPr>
                <w:rFonts w:asciiTheme="majorHAnsi" w:eastAsiaTheme="minorEastAsia" w:hAnsiTheme="majorHAnsi" w:cstheme="minorHAnsi"/>
                <w:b/>
                <w:color w:val="2E3033"/>
                <w:sz w:val="18"/>
                <w:szCs w:val="18"/>
                <w:shd w:val="clear" w:color="auto" w:fill="FFFFFF"/>
                <w:lang w:eastAsia="zh-CN"/>
              </w:rPr>
            </w:pPr>
            <w:r w:rsidRPr="00F4379F">
              <w:rPr>
                <w:rFonts w:asciiTheme="majorHAnsi" w:eastAsia="宋体" w:hAnsiTheme="majorHAnsi" w:cstheme="minorHAnsi" w:hint="eastAsia"/>
                <w:b/>
                <w:color w:val="2E3033"/>
                <w:sz w:val="18"/>
                <w:szCs w:val="18"/>
                <w:shd w:val="clear" w:color="auto" w:fill="FFFFFF"/>
                <w:lang w:eastAsia="zh-CN"/>
              </w:rPr>
              <w:t>课程主题</w:t>
            </w:r>
          </w:p>
        </w:tc>
        <w:tc>
          <w:tcPr>
            <w:tcW w:w="2835" w:type="dxa"/>
          </w:tcPr>
          <w:p w14:paraId="64000C99" w14:textId="0746808B" w:rsidR="004878DC" w:rsidRPr="0001613A" w:rsidRDefault="00F4379F" w:rsidP="00EC6FB1">
            <w:pPr>
              <w:widowControl/>
              <w:jc w:val="center"/>
              <w:textAlignment w:val="center"/>
              <w:rPr>
                <w:rFonts w:asciiTheme="majorHAnsi" w:eastAsiaTheme="minorEastAsia" w:hAnsiTheme="majorHAnsi" w:cstheme="minorHAnsi"/>
                <w:b/>
                <w:color w:val="2E3033"/>
                <w:sz w:val="18"/>
                <w:szCs w:val="18"/>
                <w:shd w:val="clear" w:color="auto" w:fill="FFFFFF"/>
                <w:lang w:eastAsia="zh-CN"/>
              </w:rPr>
            </w:pPr>
            <w:r w:rsidRPr="00F4379F">
              <w:rPr>
                <w:rFonts w:asciiTheme="majorHAnsi" w:eastAsia="宋体" w:hAnsiTheme="majorHAnsi" w:cstheme="minorHAnsi" w:hint="eastAsia"/>
                <w:b/>
                <w:color w:val="2E3033"/>
                <w:sz w:val="18"/>
                <w:szCs w:val="18"/>
                <w:shd w:val="clear" w:color="auto" w:fill="FFFFFF"/>
                <w:lang w:eastAsia="zh-CN"/>
              </w:rPr>
              <w:t>课程背景要求</w:t>
            </w:r>
          </w:p>
        </w:tc>
        <w:tc>
          <w:tcPr>
            <w:tcW w:w="3119" w:type="dxa"/>
          </w:tcPr>
          <w:p w14:paraId="70F02BCF" w14:textId="3569B46E" w:rsidR="004878DC" w:rsidRPr="0001613A" w:rsidRDefault="00F4379F" w:rsidP="00EC6FB1">
            <w:pPr>
              <w:widowControl/>
              <w:jc w:val="center"/>
              <w:textAlignment w:val="center"/>
              <w:rPr>
                <w:rFonts w:asciiTheme="majorHAnsi" w:eastAsiaTheme="minorEastAsia" w:hAnsiTheme="majorHAnsi" w:cstheme="minorHAnsi"/>
                <w:b/>
                <w:color w:val="2E3033"/>
                <w:sz w:val="18"/>
                <w:szCs w:val="18"/>
                <w:shd w:val="clear" w:color="auto" w:fill="FFFFFF"/>
                <w:lang w:eastAsia="zh-CN"/>
              </w:rPr>
            </w:pPr>
            <w:r w:rsidRPr="00F4379F">
              <w:rPr>
                <w:rFonts w:asciiTheme="majorHAnsi" w:eastAsia="宋体" w:hAnsiTheme="majorHAnsi" w:cstheme="minorHAnsi" w:hint="eastAsia"/>
                <w:b/>
                <w:color w:val="2E3033"/>
                <w:sz w:val="18"/>
                <w:szCs w:val="18"/>
                <w:shd w:val="clear" w:color="auto" w:fill="FFFFFF"/>
                <w:lang w:eastAsia="zh-CN"/>
              </w:rPr>
              <w:t>课程时间</w:t>
            </w:r>
          </w:p>
        </w:tc>
        <w:tc>
          <w:tcPr>
            <w:tcW w:w="709" w:type="dxa"/>
          </w:tcPr>
          <w:p w14:paraId="48CDA96C" w14:textId="1248C232" w:rsidR="004878DC" w:rsidRPr="0001613A" w:rsidRDefault="00F4379F" w:rsidP="00EC6FB1">
            <w:pPr>
              <w:widowControl/>
              <w:jc w:val="center"/>
              <w:textAlignment w:val="center"/>
              <w:rPr>
                <w:rFonts w:asciiTheme="majorHAnsi" w:eastAsiaTheme="minorEastAsia" w:hAnsiTheme="majorHAnsi" w:cstheme="minorHAnsi"/>
                <w:b/>
                <w:color w:val="2E3033"/>
                <w:sz w:val="18"/>
                <w:szCs w:val="18"/>
                <w:shd w:val="clear" w:color="auto" w:fill="FFFFFF"/>
                <w:lang w:eastAsia="zh-CN"/>
              </w:rPr>
            </w:pPr>
            <w:r w:rsidRPr="00F4379F">
              <w:rPr>
                <w:rFonts w:asciiTheme="majorHAnsi" w:eastAsia="宋体" w:hAnsiTheme="majorHAnsi" w:cstheme="minorHAnsi"/>
                <w:b/>
                <w:color w:val="2E3033"/>
                <w:sz w:val="18"/>
                <w:szCs w:val="18"/>
                <w:shd w:val="clear" w:color="auto" w:fill="FFFFFF"/>
                <w:lang w:eastAsia="zh-CN"/>
              </w:rPr>
              <w:t>Units</w:t>
            </w:r>
          </w:p>
        </w:tc>
        <w:tc>
          <w:tcPr>
            <w:tcW w:w="992" w:type="dxa"/>
          </w:tcPr>
          <w:p w14:paraId="14E96C94" w14:textId="41AE1DA8" w:rsidR="004878DC" w:rsidRPr="0001613A" w:rsidRDefault="00F4379F" w:rsidP="00EC6FB1">
            <w:pPr>
              <w:widowControl/>
              <w:jc w:val="center"/>
              <w:textAlignment w:val="center"/>
              <w:rPr>
                <w:rFonts w:asciiTheme="majorHAnsi" w:eastAsiaTheme="minorEastAsia" w:hAnsiTheme="majorHAnsi" w:cstheme="minorHAnsi"/>
                <w:b/>
                <w:color w:val="2E3033"/>
                <w:sz w:val="18"/>
                <w:szCs w:val="18"/>
                <w:shd w:val="clear" w:color="auto" w:fill="FFFFFF"/>
                <w:lang w:eastAsia="zh-CN"/>
              </w:rPr>
            </w:pPr>
            <w:r w:rsidRPr="00F4379F">
              <w:rPr>
                <w:rFonts w:asciiTheme="majorHAnsi" w:eastAsia="宋体" w:hAnsiTheme="majorHAnsi" w:cstheme="minorHAnsi" w:hint="eastAsia"/>
                <w:b/>
                <w:color w:val="2E3033"/>
                <w:sz w:val="18"/>
                <w:szCs w:val="18"/>
                <w:shd w:val="clear" w:color="auto" w:fill="FFFFFF"/>
                <w:lang w:eastAsia="zh-CN"/>
              </w:rPr>
              <w:t>学费</w:t>
            </w:r>
          </w:p>
        </w:tc>
      </w:tr>
      <w:tr w:rsidR="00EC6FB1" w:rsidRPr="0001613A" w14:paraId="375E629F" w14:textId="77777777" w:rsidTr="00EC6FB1">
        <w:tc>
          <w:tcPr>
            <w:tcW w:w="3402" w:type="dxa"/>
            <w:vAlign w:val="center"/>
          </w:tcPr>
          <w:p w14:paraId="790CBAFA" w14:textId="4214A010" w:rsidR="00EC6FB1" w:rsidRPr="0001613A" w:rsidRDefault="00F4379F" w:rsidP="00354BE6">
            <w:pPr>
              <w:pStyle w:val="a4"/>
              <w:autoSpaceDE w:val="0"/>
              <w:autoSpaceDN w:val="0"/>
              <w:rPr>
                <w:rFonts w:asciiTheme="majorHAnsi" w:eastAsiaTheme="minorEastAsia" w:hAnsiTheme="majorHAnsi" w:cstheme="minorHAnsi"/>
                <w:b/>
                <w:sz w:val="18"/>
                <w:szCs w:val="18"/>
              </w:rPr>
            </w:pPr>
            <w:r w:rsidRPr="00F4379F">
              <w:rPr>
                <w:rFonts w:asciiTheme="majorHAnsi" w:eastAsia="宋体" w:hAnsiTheme="majorHAnsi" w:cstheme="minorHAnsi"/>
                <w:b/>
                <w:bCs/>
                <w:sz w:val="18"/>
                <w:szCs w:val="18"/>
                <w:lang w:eastAsia="zh-CN"/>
              </w:rPr>
              <w:t>Intro to</w:t>
            </w:r>
            <w:r w:rsidRPr="00F4379F">
              <w:rPr>
                <w:rFonts w:asciiTheme="majorHAnsi" w:eastAsia="宋体" w:hAnsiTheme="majorHAnsi" w:cstheme="minorHAnsi"/>
                <w:b/>
                <w:sz w:val="18"/>
                <w:szCs w:val="18"/>
                <w:lang w:eastAsia="zh-CN"/>
              </w:rPr>
              <w:t xml:space="preserve"> Machine Learning &amp; AI</w:t>
            </w:r>
          </w:p>
          <w:p w14:paraId="786DF5EA" w14:textId="2A474000" w:rsidR="00EC6FB1" w:rsidRPr="0001613A" w:rsidRDefault="00F4379F" w:rsidP="00354BE6">
            <w:pPr>
              <w:pStyle w:val="a4"/>
              <w:autoSpaceDE w:val="0"/>
              <w:autoSpaceDN w:val="0"/>
              <w:rPr>
                <w:rFonts w:asciiTheme="majorHAnsi" w:eastAsiaTheme="minorEastAsia" w:hAnsiTheme="majorHAnsi" w:cstheme="minorHAnsi"/>
                <w:color w:val="000000"/>
                <w:sz w:val="18"/>
                <w:szCs w:val="18"/>
                <w:highlight w:val="yellow"/>
                <w:lang w:eastAsia="zh-CN" w:bidi="ar"/>
              </w:rPr>
            </w:pPr>
            <w:r w:rsidRPr="00F4379F">
              <w:rPr>
                <w:rFonts w:asciiTheme="majorHAnsi" w:eastAsia="宋体" w:hAnsiTheme="majorHAnsi" w:cstheme="minorHAnsi" w:hint="eastAsia"/>
                <w:b/>
                <w:sz w:val="18"/>
                <w:szCs w:val="18"/>
                <w:lang w:eastAsia="zh-CN"/>
              </w:rPr>
              <w:t>机器学习及人工智能</w:t>
            </w:r>
            <w:r w:rsidRPr="00F4379F">
              <w:rPr>
                <w:rFonts w:asciiTheme="majorHAnsi" w:eastAsia="宋体" w:hAnsiTheme="majorHAnsi" w:cstheme="minorHAnsi"/>
                <w:b/>
                <w:i/>
                <w:sz w:val="18"/>
                <w:szCs w:val="18"/>
                <w:lang w:eastAsia="zh-CN"/>
              </w:rPr>
              <w:t xml:space="preserve"> </w:t>
            </w:r>
          </w:p>
        </w:tc>
        <w:tc>
          <w:tcPr>
            <w:tcW w:w="2835" w:type="dxa"/>
            <w:vAlign w:val="center"/>
          </w:tcPr>
          <w:p w14:paraId="2D7FFDD5" w14:textId="7FB2E650" w:rsidR="00EC6FB1" w:rsidRPr="0001613A" w:rsidRDefault="00F4379F" w:rsidP="00354BE6">
            <w:pPr>
              <w:widowControl/>
              <w:jc w:val="both"/>
              <w:textAlignment w:val="center"/>
              <w:rPr>
                <w:rFonts w:asciiTheme="majorHAnsi" w:eastAsiaTheme="minorEastAsia" w:hAnsiTheme="majorHAnsi" w:cstheme="minorHAnsi"/>
                <w:color w:val="2E3033"/>
                <w:sz w:val="18"/>
                <w:szCs w:val="18"/>
                <w:shd w:val="clear" w:color="auto" w:fill="FFFFFF"/>
                <w:lang w:eastAsia="zh-CN"/>
              </w:rPr>
            </w:pPr>
            <w:r w:rsidRPr="00F4379F">
              <w:rPr>
                <w:rFonts w:asciiTheme="majorHAnsi" w:eastAsia="宋体" w:hAnsiTheme="majorHAnsi" w:cstheme="minorHAnsi"/>
                <w:color w:val="2E3033"/>
                <w:sz w:val="18"/>
                <w:szCs w:val="18"/>
                <w:shd w:val="clear" w:color="auto" w:fill="FFFFFF"/>
                <w:lang w:eastAsia="zh-CN"/>
              </w:rPr>
              <w:t>I&amp;C SCI X426.59</w:t>
            </w:r>
            <w:r w:rsidRPr="00F4379F">
              <w:rPr>
                <w:rFonts w:asciiTheme="majorHAnsi" w:eastAsia="宋体" w:hAnsiTheme="majorHAnsi" w:cstheme="minorHAnsi" w:hint="eastAsia"/>
                <w:color w:val="2E3033"/>
                <w:sz w:val="18"/>
                <w:szCs w:val="18"/>
                <w:shd w:val="clear" w:color="auto" w:fill="FFFFFF"/>
                <w:lang w:eastAsia="zh-CN"/>
              </w:rPr>
              <w:t>中级</w:t>
            </w:r>
            <w:r w:rsidRPr="00F4379F">
              <w:rPr>
                <w:rFonts w:asciiTheme="majorHAnsi" w:eastAsia="宋体" w:hAnsiTheme="majorHAnsi" w:cstheme="minorHAnsi"/>
                <w:color w:val="2E3033"/>
                <w:sz w:val="18"/>
                <w:szCs w:val="18"/>
                <w:shd w:val="clear" w:color="auto" w:fill="FFFFFF"/>
                <w:lang w:eastAsia="zh-CN"/>
              </w:rPr>
              <w:t>Python</w:t>
            </w:r>
            <w:r w:rsidRPr="00F4379F">
              <w:rPr>
                <w:rFonts w:asciiTheme="majorHAnsi" w:eastAsia="宋体" w:hAnsiTheme="majorHAnsi" w:cstheme="minorHAnsi" w:hint="eastAsia"/>
                <w:color w:val="2E3033"/>
                <w:sz w:val="18"/>
                <w:szCs w:val="18"/>
                <w:shd w:val="clear" w:color="auto" w:fill="FFFFFF"/>
                <w:lang w:eastAsia="zh-CN"/>
              </w:rPr>
              <w:t>或同等经验</w:t>
            </w:r>
          </w:p>
        </w:tc>
        <w:tc>
          <w:tcPr>
            <w:tcW w:w="3119" w:type="dxa"/>
          </w:tcPr>
          <w:p w14:paraId="2239968B" w14:textId="5D70A730" w:rsidR="00EC6FB1" w:rsidRPr="0001613A" w:rsidRDefault="00F4379F" w:rsidP="00354BE6">
            <w:pPr>
              <w:widowControl/>
              <w:jc w:val="both"/>
              <w:textAlignment w:val="center"/>
              <w:rPr>
                <w:rFonts w:asciiTheme="majorHAnsi" w:eastAsiaTheme="minorEastAsia" w:hAnsiTheme="majorHAnsi" w:cstheme="minorHAnsi"/>
                <w:sz w:val="18"/>
                <w:szCs w:val="18"/>
                <w:lang w:eastAsia="zh-CN"/>
              </w:rPr>
            </w:pPr>
            <w:r w:rsidRPr="00F4379F">
              <w:rPr>
                <w:rFonts w:asciiTheme="majorHAnsi" w:eastAsia="宋体" w:hAnsiTheme="majorHAnsi" w:cstheme="minorHAnsi" w:hint="eastAsia"/>
                <w:color w:val="000000"/>
                <w:sz w:val="18"/>
                <w:szCs w:val="18"/>
                <w:lang w:eastAsia="zh-CN"/>
              </w:rPr>
              <w:t>每周一</w:t>
            </w:r>
            <w:proofErr w:type="gramStart"/>
            <w:r w:rsidRPr="00F4379F">
              <w:rPr>
                <w:rFonts w:asciiTheme="majorHAnsi" w:eastAsia="宋体" w:hAnsiTheme="majorHAnsi" w:cstheme="minorHAnsi" w:hint="eastAsia"/>
                <w:color w:val="000000"/>
                <w:sz w:val="18"/>
                <w:szCs w:val="18"/>
                <w:lang w:eastAsia="zh-CN"/>
              </w:rPr>
              <w:t>个</w:t>
            </w:r>
            <w:proofErr w:type="gramEnd"/>
            <w:r w:rsidRPr="00F4379F">
              <w:rPr>
                <w:rFonts w:asciiTheme="majorHAnsi" w:eastAsia="宋体" w:hAnsiTheme="majorHAnsi" w:cstheme="minorHAnsi" w:hint="eastAsia"/>
                <w:color w:val="000000"/>
                <w:sz w:val="18"/>
                <w:szCs w:val="18"/>
                <w:lang w:eastAsia="zh-CN"/>
              </w:rPr>
              <w:t>实时会议</w:t>
            </w:r>
            <w:r w:rsidRPr="00F4379F">
              <w:rPr>
                <w:rFonts w:asciiTheme="majorHAnsi" w:eastAsia="宋体" w:hAnsiTheme="majorHAnsi" w:cstheme="minorHAnsi"/>
                <w:color w:val="000000"/>
                <w:sz w:val="18"/>
                <w:szCs w:val="18"/>
                <w:lang w:eastAsia="zh-CN"/>
              </w:rPr>
              <w:t>&amp;</w:t>
            </w:r>
            <w:r w:rsidRPr="00F4379F">
              <w:rPr>
                <w:rFonts w:asciiTheme="majorHAnsi" w:eastAsia="宋体" w:hAnsiTheme="majorHAnsi" w:cstheme="minorHAnsi" w:hint="eastAsia"/>
                <w:color w:val="000000"/>
                <w:sz w:val="18"/>
                <w:szCs w:val="18"/>
                <w:lang w:eastAsia="zh-CN"/>
              </w:rPr>
              <w:t>每周一</w:t>
            </w:r>
            <w:proofErr w:type="gramStart"/>
            <w:r w:rsidRPr="00F4379F">
              <w:rPr>
                <w:rFonts w:asciiTheme="majorHAnsi" w:eastAsia="宋体" w:hAnsiTheme="majorHAnsi" w:cstheme="minorHAnsi" w:hint="eastAsia"/>
                <w:color w:val="000000"/>
                <w:sz w:val="18"/>
                <w:szCs w:val="18"/>
                <w:lang w:eastAsia="zh-CN"/>
              </w:rPr>
              <w:t>个</w:t>
            </w:r>
            <w:proofErr w:type="gramEnd"/>
            <w:r w:rsidRPr="00F4379F">
              <w:rPr>
                <w:rFonts w:asciiTheme="majorHAnsi" w:eastAsia="宋体" w:hAnsiTheme="majorHAnsi" w:cstheme="minorHAnsi" w:hint="eastAsia"/>
                <w:color w:val="000000"/>
                <w:sz w:val="18"/>
                <w:szCs w:val="18"/>
                <w:lang w:eastAsia="zh-CN"/>
              </w:rPr>
              <w:t>非实时会议</w:t>
            </w:r>
          </w:p>
        </w:tc>
        <w:tc>
          <w:tcPr>
            <w:tcW w:w="709" w:type="dxa"/>
            <w:vAlign w:val="center"/>
          </w:tcPr>
          <w:p w14:paraId="165114E3" w14:textId="0D692BD7" w:rsidR="00EC6FB1" w:rsidRPr="0001613A" w:rsidRDefault="00F4379F" w:rsidP="00354BE6">
            <w:pPr>
              <w:widowControl/>
              <w:jc w:val="center"/>
              <w:textAlignment w:val="center"/>
              <w:rPr>
                <w:rFonts w:asciiTheme="majorHAnsi" w:eastAsiaTheme="minorEastAsia" w:hAnsiTheme="majorHAnsi" w:cstheme="minorHAnsi"/>
                <w:color w:val="2E3033"/>
                <w:sz w:val="18"/>
                <w:szCs w:val="18"/>
                <w:shd w:val="clear" w:color="auto" w:fill="FFFFFF"/>
                <w:lang w:eastAsia="zh-CN"/>
              </w:rPr>
            </w:pPr>
            <w:r w:rsidRPr="00F4379F">
              <w:rPr>
                <w:rFonts w:asciiTheme="majorHAnsi" w:eastAsia="宋体" w:hAnsiTheme="majorHAnsi" w:cstheme="minorHAnsi"/>
                <w:color w:val="2E3033"/>
                <w:sz w:val="18"/>
                <w:szCs w:val="18"/>
                <w:shd w:val="clear" w:color="auto" w:fill="FFFFFF"/>
                <w:lang w:eastAsia="zh-CN"/>
              </w:rPr>
              <w:t>2.5</w:t>
            </w:r>
          </w:p>
        </w:tc>
        <w:tc>
          <w:tcPr>
            <w:tcW w:w="992" w:type="dxa"/>
            <w:vAlign w:val="center"/>
          </w:tcPr>
          <w:p w14:paraId="3F9AF965" w14:textId="64A5BEF3" w:rsidR="00EC6FB1" w:rsidRPr="0001613A" w:rsidRDefault="00F4379F" w:rsidP="00354BE6">
            <w:pPr>
              <w:widowControl/>
              <w:jc w:val="both"/>
              <w:textAlignment w:val="center"/>
              <w:rPr>
                <w:rFonts w:asciiTheme="majorHAnsi" w:eastAsiaTheme="minorEastAsia" w:hAnsiTheme="majorHAnsi" w:cstheme="minorHAnsi"/>
                <w:color w:val="2E3033"/>
                <w:sz w:val="18"/>
                <w:szCs w:val="18"/>
                <w:shd w:val="clear" w:color="auto" w:fill="FFFFFF"/>
                <w:lang w:eastAsia="zh-CN"/>
              </w:rPr>
            </w:pPr>
            <w:r w:rsidRPr="00F4379F">
              <w:rPr>
                <w:rFonts w:asciiTheme="majorHAnsi" w:eastAsia="宋体" w:hAnsiTheme="majorHAnsi" w:cstheme="minorHAnsi"/>
                <w:color w:val="2E3033"/>
                <w:sz w:val="18"/>
                <w:szCs w:val="18"/>
                <w:shd w:val="clear" w:color="auto" w:fill="FFFFFF"/>
                <w:lang w:eastAsia="zh-CN"/>
              </w:rPr>
              <w:t>$725</w:t>
            </w:r>
          </w:p>
        </w:tc>
      </w:tr>
      <w:tr w:rsidR="00EC6FB1" w:rsidRPr="0001613A" w14:paraId="704C4943" w14:textId="77777777" w:rsidTr="00EC6FB1">
        <w:tc>
          <w:tcPr>
            <w:tcW w:w="3402" w:type="dxa"/>
            <w:vAlign w:val="center"/>
          </w:tcPr>
          <w:p w14:paraId="3AFA39D1" w14:textId="70EDE4B1" w:rsidR="00EC6FB1" w:rsidRPr="0001613A" w:rsidRDefault="00F4379F" w:rsidP="00354BE6">
            <w:pPr>
              <w:pStyle w:val="a4"/>
              <w:autoSpaceDE w:val="0"/>
              <w:autoSpaceDN w:val="0"/>
              <w:rPr>
                <w:rFonts w:asciiTheme="majorHAnsi" w:eastAsiaTheme="minorEastAsia" w:hAnsiTheme="majorHAnsi" w:cstheme="minorHAnsi"/>
                <w:b/>
                <w:sz w:val="18"/>
                <w:szCs w:val="18"/>
              </w:rPr>
            </w:pPr>
            <w:r w:rsidRPr="00F4379F">
              <w:rPr>
                <w:rFonts w:asciiTheme="majorHAnsi" w:eastAsia="宋体" w:hAnsiTheme="majorHAnsi" w:cstheme="minorHAnsi"/>
                <w:b/>
                <w:sz w:val="18"/>
                <w:szCs w:val="18"/>
                <w:lang w:eastAsia="zh-CN"/>
              </w:rPr>
              <w:t>Speech &amp; Debate</w:t>
            </w:r>
          </w:p>
          <w:p w14:paraId="2C88C86A" w14:textId="3B489D8B" w:rsidR="00EC6FB1" w:rsidRPr="0001613A" w:rsidRDefault="00F4379F" w:rsidP="00354BE6">
            <w:pPr>
              <w:pStyle w:val="a4"/>
              <w:autoSpaceDE w:val="0"/>
              <w:autoSpaceDN w:val="0"/>
              <w:rPr>
                <w:rFonts w:asciiTheme="majorHAnsi" w:eastAsiaTheme="minorEastAsia" w:hAnsiTheme="majorHAnsi" w:cstheme="minorHAnsi"/>
                <w:color w:val="000000"/>
                <w:sz w:val="18"/>
                <w:szCs w:val="18"/>
                <w:highlight w:val="yellow"/>
                <w:lang w:eastAsia="zh-CN" w:bidi="ar"/>
              </w:rPr>
            </w:pPr>
            <w:r w:rsidRPr="00F4379F">
              <w:rPr>
                <w:rFonts w:asciiTheme="majorHAnsi" w:eastAsia="宋体" w:hAnsiTheme="majorHAnsi" w:cstheme="minorHAnsi" w:hint="eastAsia"/>
                <w:b/>
                <w:sz w:val="18"/>
                <w:szCs w:val="18"/>
                <w:lang w:eastAsia="zh-CN"/>
              </w:rPr>
              <w:t>演讲和辩论</w:t>
            </w:r>
          </w:p>
        </w:tc>
        <w:tc>
          <w:tcPr>
            <w:tcW w:w="2835" w:type="dxa"/>
            <w:vAlign w:val="center"/>
          </w:tcPr>
          <w:p w14:paraId="167D5AE9" w14:textId="40E831FC" w:rsidR="00EC6FB1" w:rsidRPr="0001613A" w:rsidRDefault="00F4379F" w:rsidP="00354BE6">
            <w:pPr>
              <w:widowControl/>
              <w:jc w:val="both"/>
              <w:textAlignment w:val="center"/>
              <w:rPr>
                <w:rFonts w:asciiTheme="majorHAnsi" w:eastAsiaTheme="minorEastAsia" w:hAnsiTheme="majorHAnsi" w:cstheme="minorHAnsi"/>
                <w:color w:val="2E3033"/>
                <w:sz w:val="18"/>
                <w:szCs w:val="18"/>
                <w:shd w:val="clear" w:color="auto" w:fill="FFFFFF"/>
                <w:lang w:eastAsia="zh-CN"/>
              </w:rPr>
            </w:pPr>
            <w:r w:rsidRPr="00F4379F">
              <w:rPr>
                <w:rFonts w:asciiTheme="majorHAnsi" w:eastAsia="宋体" w:hAnsiTheme="majorHAnsi" w:cstheme="minorHAnsi"/>
                <w:color w:val="2E3033"/>
                <w:sz w:val="18"/>
                <w:szCs w:val="18"/>
                <w:shd w:val="clear" w:color="auto" w:fill="FFFFFF"/>
                <w:lang w:eastAsia="zh-CN"/>
              </w:rPr>
              <w:t>N/A</w:t>
            </w:r>
          </w:p>
        </w:tc>
        <w:tc>
          <w:tcPr>
            <w:tcW w:w="3119" w:type="dxa"/>
          </w:tcPr>
          <w:p w14:paraId="62154C4C" w14:textId="59BAE265" w:rsidR="00EC6FB1" w:rsidRPr="0001613A" w:rsidRDefault="00F4379F" w:rsidP="00354BE6">
            <w:pPr>
              <w:widowControl/>
              <w:jc w:val="both"/>
              <w:textAlignment w:val="center"/>
              <w:rPr>
                <w:rFonts w:asciiTheme="majorHAnsi" w:eastAsiaTheme="minorEastAsia" w:hAnsiTheme="majorHAnsi" w:cstheme="minorHAnsi"/>
                <w:sz w:val="18"/>
                <w:szCs w:val="18"/>
              </w:rPr>
            </w:pPr>
            <w:r w:rsidRPr="00F4379F">
              <w:rPr>
                <w:rFonts w:asciiTheme="majorHAnsi" w:eastAsia="宋体" w:hAnsiTheme="majorHAnsi" w:cstheme="minorHAnsi"/>
                <w:sz w:val="18"/>
                <w:szCs w:val="18"/>
                <w:lang w:eastAsia="zh-CN"/>
              </w:rPr>
              <w:t>Saturdays, 10:30-12:00 (PST)</w:t>
            </w:r>
          </w:p>
          <w:p w14:paraId="661CED87" w14:textId="57D215C0" w:rsidR="00EC6FB1" w:rsidRPr="0001613A" w:rsidRDefault="00F4379F" w:rsidP="00354BE6">
            <w:pPr>
              <w:widowControl/>
              <w:jc w:val="both"/>
              <w:textAlignment w:val="center"/>
              <w:rPr>
                <w:rFonts w:asciiTheme="majorHAnsi" w:eastAsiaTheme="minorEastAsia" w:hAnsiTheme="majorHAnsi" w:cstheme="minorHAnsi"/>
                <w:sz w:val="18"/>
                <w:szCs w:val="18"/>
                <w:lang w:eastAsia="zh-CN"/>
              </w:rPr>
            </w:pPr>
            <w:r w:rsidRPr="00F4379F">
              <w:rPr>
                <w:rFonts w:asciiTheme="majorHAnsi" w:eastAsia="宋体" w:hAnsiTheme="majorHAnsi" w:cstheme="minorHAnsi" w:hint="eastAsia"/>
                <w:sz w:val="18"/>
                <w:szCs w:val="18"/>
                <w:lang w:eastAsia="zh-CN"/>
              </w:rPr>
              <w:t>北京时间：星期日，</w:t>
            </w:r>
            <w:r w:rsidRPr="00F4379F">
              <w:rPr>
                <w:rFonts w:asciiTheme="majorHAnsi" w:eastAsia="宋体" w:hAnsiTheme="majorHAnsi" w:cstheme="minorHAnsi"/>
                <w:sz w:val="18"/>
                <w:szCs w:val="18"/>
                <w:lang w:eastAsia="zh-CN"/>
              </w:rPr>
              <w:t>01:30-1200</w:t>
            </w:r>
          </w:p>
        </w:tc>
        <w:tc>
          <w:tcPr>
            <w:tcW w:w="709" w:type="dxa"/>
            <w:vAlign w:val="center"/>
          </w:tcPr>
          <w:p w14:paraId="7ED13FC9" w14:textId="6285CD8A" w:rsidR="00EC6FB1" w:rsidRPr="0001613A" w:rsidRDefault="00F4379F" w:rsidP="00354BE6">
            <w:pPr>
              <w:widowControl/>
              <w:jc w:val="center"/>
              <w:textAlignment w:val="center"/>
              <w:rPr>
                <w:rFonts w:asciiTheme="majorHAnsi" w:eastAsiaTheme="minorEastAsia" w:hAnsiTheme="majorHAnsi" w:cstheme="minorHAnsi"/>
                <w:color w:val="2E3033"/>
                <w:sz w:val="18"/>
                <w:szCs w:val="18"/>
                <w:shd w:val="clear" w:color="auto" w:fill="FFFFFF"/>
                <w:lang w:eastAsia="zh-CN"/>
              </w:rPr>
            </w:pPr>
            <w:r w:rsidRPr="00F4379F">
              <w:rPr>
                <w:rFonts w:asciiTheme="majorHAnsi" w:eastAsia="宋体" w:hAnsiTheme="majorHAnsi" w:cstheme="minorHAnsi"/>
                <w:color w:val="2E3033"/>
                <w:sz w:val="18"/>
                <w:szCs w:val="18"/>
                <w:shd w:val="clear" w:color="auto" w:fill="FFFFFF"/>
                <w:lang w:eastAsia="zh-CN"/>
              </w:rPr>
              <w:t>3</w:t>
            </w:r>
          </w:p>
        </w:tc>
        <w:tc>
          <w:tcPr>
            <w:tcW w:w="992" w:type="dxa"/>
            <w:vAlign w:val="center"/>
          </w:tcPr>
          <w:p w14:paraId="3C8909DD" w14:textId="0858108B" w:rsidR="00EC6FB1" w:rsidRPr="0001613A" w:rsidRDefault="00F4379F" w:rsidP="00354BE6">
            <w:pPr>
              <w:widowControl/>
              <w:jc w:val="both"/>
              <w:textAlignment w:val="center"/>
              <w:rPr>
                <w:rFonts w:asciiTheme="majorHAnsi" w:eastAsiaTheme="minorEastAsia" w:hAnsiTheme="majorHAnsi" w:cstheme="minorHAnsi"/>
                <w:color w:val="2E3033"/>
                <w:sz w:val="18"/>
                <w:szCs w:val="18"/>
                <w:shd w:val="clear" w:color="auto" w:fill="FFFFFF"/>
                <w:lang w:eastAsia="zh-CN"/>
              </w:rPr>
            </w:pPr>
            <w:r w:rsidRPr="00F4379F">
              <w:rPr>
                <w:rFonts w:asciiTheme="majorHAnsi" w:eastAsia="宋体" w:hAnsiTheme="majorHAnsi" w:cstheme="minorHAnsi"/>
                <w:color w:val="2E3033"/>
                <w:sz w:val="18"/>
                <w:szCs w:val="18"/>
                <w:shd w:val="clear" w:color="auto" w:fill="FFFFFF"/>
                <w:lang w:eastAsia="zh-CN"/>
              </w:rPr>
              <w:t>$725</w:t>
            </w:r>
          </w:p>
        </w:tc>
      </w:tr>
      <w:tr w:rsidR="00EC6FB1" w:rsidRPr="0001613A" w14:paraId="6C79A0CC" w14:textId="77777777" w:rsidTr="00EC6FB1">
        <w:tc>
          <w:tcPr>
            <w:tcW w:w="3402" w:type="dxa"/>
            <w:vAlign w:val="center"/>
          </w:tcPr>
          <w:p w14:paraId="39A37159" w14:textId="738C6409" w:rsidR="00EC6FB1" w:rsidRPr="0001613A" w:rsidRDefault="00F4379F" w:rsidP="00354BE6">
            <w:pPr>
              <w:pStyle w:val="a4"/>
              <w:rPr>
                <w:rFonts w:asciiTheme="majorHAnsi" w:eastAsiaTheme="minorEastAsia" w:hAnsiTheme="majorHAnsi" w:cstheme="minorHAnsi"/>
                <w:b/>
                <w:sz w:val="18"/>
                <w:szCs w:val="18"/>
              </w:rPr>
            </w:pPr>
            <w:r w:rsidRPr="00F4379F">
              <w:rPr>
                <w:rFonts w:asciiTheme="majorHAnsi" w:eastAsia="宋体" w:hAnsiTheme="majorHAnsi" w:cstheme="minorHAnsi"/>
                <w:b/>
                <w:sz w:val="18"/>
                <w:szCs w:val="18"/>
                <w:lang w:eastAsia="zh-CN"/>
              </w:rPr>
              <w:t>Sustainability Research</w:t>
            </w:r>
          </w:p>
          <w:p w14:paraId="4E402D49" w14:textId="0C7442E1" w:rsidR="00EC6FB1" w:rsidRPr="0001613A" w:rsidRDefault="00F4379F" w:rsidP="00354BE6">
            <w:pPr>
              <w:pStyle w:val="a4"/>
              <w:rPr>
                <w:rFonts w:asciiTheme="majorHAnsi" w:eastAsiaTheme="minorEastAsia" w:hAnsiTheme="majorHAnsi" w:cstheme="minorHAnsi"/>
                <w:b/>
                <w:sz w:val="18"/>
                <w:szCs w:val="18"/>
                <w:lang w:eastAsia="zh-CN"/>
              </w:rPr>
            </w:pPr>
            <w:r w:rsidRPr="00F4379F">
              <w:rPr>
                <w:rFonts w:asciiTheme="majorHAnsi" w:eastAsia="宋体" w:hAnsiTheme="majorHAnsi" w:cstheme="minorHAnsi" w:hint="eastAsia"/>
                <w:b/>
                <w:sz w:val="18"/>
                <w:szCs w:val="18"/>
                <w:lang w:eastAsia="zh-CN"/>
              </w:rPr>
              <w:t>可持续性研究</w:t>
            </w:r>
          </w:p>
        </w:tc>
        <w:tc>
          <w:tcPr>
            <w:tcW w:w="2835" w:type="dxa"/>
            <w:vAlign w:val="center"/>
          </w:tcPr>
          <w:p w14:paraId="0F162E14" w14:textId="38E14023" w:rsidR="00EC6FB1" w:rsidRPr="0001613A" w:rsidRDefault="00F4379F" w:rsidP="00354BE6">
            <w:pPr>
              <w:widowControl/>
              <w:jc w:val="both"/>
              <w:textAlignment w:val="center"/>
              <w:rPr>
                <w:rFonts w:asciiTheme="majorHAnsi" w:eastAsiaTheme="minorEastAsia" w:hAnsiTheme="majorHAnsi" w:cstheme="minorHAnsi"/>
                <w:color w:val="2E3033"/>
                <w:sz w:val="18"/>
                <w:szCs w:val="18"/>
                <w:shd w:val="clear" w:color="auto" w:fill="FFFFFF"/>
                <w:lang w:eastAsia="zh-CN"/>
              </w:rPr>
            </w:pPr>
            <w:r w:rsidRPr="00F4379F">
              <w:rPr>
                <w:rFonts w:asciiTheme="majorHAnsi" w:eastAsia="宋体" w:hAnsiTheme="majorHAnsi" w:cstheme="minorHAnsi"/>
                <w:color w:val="2E3033"/>
                <w:sz w:val="18"/>
                <w:szCs w:val="18"/>
                <w:shd w:val="clear" w:color="auto" w:fill="FFFFFF"/>
                <w:lang w:eastAsia="zh-CN"/>
              </w:rPr>
              <w:t>N/A</w:t>
            </w:r>
          </w:p>
        </w:tc>
        <w:tc>
          <w:tcPr>
            <w:tcW w:w="3119" w:type="dxa"/>
          </w:tcPr>
          <w:p w14:paraId="60F25F99" w14:textId="5D61279C" w:rsidR="00EC6FB1" w:rsidRPr="0001613A" w:rsidRDefault="00F4379F" w:rsidP="00354BE6">
            <w:pPr>
              <w:widowControl/>
              <w:jc w:val="both"/>
              <w:textAlignment w:val="center"/>
              <w:rPr>
                <w:rFonts w:asciiTheme="majorHAnsi" w:eastAsiaTheme="minorEastAsia" w:hAnsiTheme="majorHAnsi" w:cstheme="minorHAnsi"/>
                <w:sz w:val="18"/>
                <w:szCs w:val="18"/>
              </w:rPr>
            </w:pPr>
            <w:r w:rsidRPr="00F4379F">
              <w:rPr>
                <w:rFonts w:asciiTheme="majorHAnsi" w:eastAsia="宋体" w:hAnsiTheme="majorHAnsi" w:cstheme="minorHAnsi"/>
                <w:sz w:val="18"/>
                <w:szCs w:val="18"/>
                <w:lang w:eastAsia="zh-CN"/>
              </w:rPr>
              <w:t>Fridays, 17:00-18:30 (PST)</w:t>
            </w:r>
          </w:p>
          <w:p w14:paraId="4D4A6279" w14:textId="65C07BC5" w:rsidR="00EC6FB1" w:rsidRPr="0001613A" w:rsidRDefault="00F4379F" w:rsidP="00354BE6">
            <w:pPr>
              <w:widowControl/>
              <w:jc w:val="both"/>
              <w:textAlignment w:val="center"/>
              <w:rPr>
                <w:rFonts w:asciiTheme="majorHAnsi" w:eastAsiaTheme="minorEastAsia" w:hAnsiTheme="majorHAnsi" w:cstheme="minorHAnsi"/>
                <w:sz w:val="18"/>
                <w:szCs w:val="18"/>
                <w:lang w:eastAsia="zh-CN"/>
              </w:rPr>
            </w:pPr>
            <w:r w:rsidRPr="00F4379F">
              <w:rPr>
                <w:rFonts w:asciiTheme="majorHAnsi" w:eastAsia="宋体" w:hAnsiTheme="majorHAnsi" w:cstheme="minorHAnsi" w:hint="eastAsia"/>
                <w:sz w:val="18"/>
                <w:szCs w:val="18"/>
                <w:lang w:eastAsia="zh-CN"/>
              </w:rPr>
              <w:t>北京时间：星期六，</w:t>
            </w:r>
            <w:r w:rsidRPr="00F4379F">
              <w:rPr>
                <w:rFonts w:asciiTheme="majorHAnsi" w:eastAsia="宋体" w:hAnsiTheme="majorHAnsi" w:cstheme="minorHAnsi"/>
                <w:sz w:val="18"/>
                <w:szCs w:val="18"/>
                <w:lang w:eastAsia="zh-CN"/>
              </w:rPr>
              <w:t>08:00-09:30</w:t>
            </w:r>
          </w:p>
        </w:tc>
        <w:tc>
          <w:tcPr>
            <w:tcW w:w="709" w:type="dxa"/>
            <w:vAlign w:val="center"/>
          </w:tcPr>
          <w:p w14:paraId="39B09965" w14:textId="0BEB8B05" w:rsidR="00EC6FB1" w:rsidRPr="0001613A" w:rsidRDefault="00F4379F" w:rsidP="00354BE6">
            <w:pPr>
              <w:widowControl/>
              <w:jc w:val="center"/>
              <w:textAlignment w:val="center"/>
              <w:rPr>
                <w:rFonts w:asciiTheme="majorHAnsi" w:eastAsiaTheme="minorEastAsia" w:hAnsiTheme="majorHAnsi" w:cstheme="minorHAnsi"/>
                <w:color w:val="2E3033"/>
                <w:sz w:val="18"/>
                <w:szCs w:val="18"/>
                <w:shd w:val="clear" w:color="auto" w:fill="FFFFFF"/>
                <w:lang w:eastAsia="zh-CN"/>
              </w:rPr>
            </w:pPr>
            <w:r w:rsidRPr="00F4379F">
              <w:rPr>
                <w:rFonts w:asciiTheme="majorHAnsi" w:eastAsia="宋体" w:hAnsiTheme="majorHAnsi" w:cstheme="minorHAnsi"/>
                <w:color w:val="2E3033"/>
                <w:sz w:val="18"/>
                <w:szCs w:val="18"/>
                <w:shd w:val="clear" w:color="auto" w:fill="FFFFFF"/>
                <w:lang w:eastAsia="zh-CN"/>
              </w:rPr>
              <w:t>2.5</w:t>
            </w:r>
          </w:p>
        </w:tc>
        <w:tc>
          <w:tcPr>
            <w:tcW w:w="992" w:type="dxa"/>
            <w:vAlign w:val="center"/>
          </w:tcPr>
          <w:p w14:paraId="46F97E93" w14:textId="6525F2B5" w:rsidR="00EC6FB1" w:rsidRPr="0001613A" w:rsidRDefault="00F4379F" w:rsidP="00354BE6">
            <w:pPr>
              <w:widowControl/>
              <w:jc w:val="both"/>
              <w:textAlignment w:val="center"/>
              <w:rPr>
                <w:rFonts w:asciiTheme="majorHAnsi" w:eastAsiaTheme="minorEastAsia" w:hAnsiTheme="majorHAnsi" w:cstheme="minorHAnsi"/>
                <w:color w:val="2E3033"/>
                <w:sz w:val="18"/>
                <w:szCs w:val="18"/>
                <w:shd w:val="clear" w:color="auto" w:fill="FFFFFF"/>
                <w:lang w:eastAsia="zh-CN"/>
              </w:rPr>
            </w:pPr>
            <w:r w:rsidRPr="00F4379F">
              <w:rPr>
                <w:rFonts w:asciiTheme="majorHAnsi" w:eastAsia="宋体" w:hAnsiTheme="majorHAnsi" w:cstheme="minorHAnsi"/>
                <w:color w:val="2E3033"/>
                <w:sz w:val="18"/>
                <w:szCs w:val="18"/>
                <w:shd w:val="clear" w:color="auto" w:fill="FFFFFF"/>
                <w:lang w:eastAsia="zh-CN"/>
              </w:rPr>
              <w:t>$725</w:t>
            </w:r>
          </w:p>
        </w:tc>
      </w:tr>
      <w:tr w:rsidR="00EC6FB1" w:rsidRPr="0001613A" w14:paraId="43020FCE" w14:textId="77777777" w:rsidTr="00EC6FB1">
        <w:tc>
          <w:tcPr>
            <w:tcW w:w="3402" w:type="dxa"/>
            <w:vAlign w:val="center"/>
          </w:tcPr>
          <w:p w14:paraId="111A9252" w14:textId="68DC98CC" w:rsidR="00EC6FB1" w:rsidRPr="0001613A" w:rsidRDefault="00F4379F" w:rsidP="00354BE6">
            <w:pPr>
              <w:pStyle w:val="a4"/>
              <w:rPr>
                <w:rFonts w:asciiTheme="majorHAnsi" w:eastAsiaTheme="minorEastAsia" w:hAnsiTheme="majorHAnsi" w:cstheme="minorHAnsi"/>
                <w:b/>
                <w:sz w:val="18"/>
                <w:szCs w:val="18"/>
              </w:rPr>
            </w:pPr>
            <w:r w:rsidRPr="00F4379F">
              <w:rPr>
                <w:rFonts w:asciiTheme="majorHAnsi" w:eastAsia="宋体" w:hAnsiTheme="majorHAnsi" w:cstheme="minorHAnsi"/>
                <w:b/>
                <w:sz w:val="18"/>
                <w:szCs w:val="18"/>
                <w:lang w:eastAsia="zh-CN"/>
              </w:rPr>
              <w:t>Expressive Design for IoT Devices and Robotics</w:t>
            </w:r>
          </w:p>
          <w:p w14:paraId="436C0FF5" w14:textId="0691E3F4" w:rsidR="00EC6FB1" w:rsidRPr="0001613A" w:rsidRDefault="00F4379F" w:rsidP="00354BE6">
            <w:pPr>
              <w:pStyle w:val="a4"/>
              <w:rPr>
                <w:rFonts w:asciiTheme="majorHAnsi" w:eastAsiaTheme="minorEastAsia" w:hAnsiTheme="majorHAnsi" w:cstheme="minorHAnsi"/>
                <w:b/>
                <w:sz w:val="18"/>
                <w:szCs w:val="18"/>
                <w:lang w:eastAsia="zh-CN"/>
              </w:rPr>
            </w:pPr>
            <w:r w:rsidRPr="00F4379F">
              <w:rPr>
                <w:rFonts w:asciiTheme="majorHAnsi" w:eastAsia="宋体" w:hAnsiTheme="majorHAnsi" w:cstheme="minorHAnsi" w:hint="eastAsia"/>
                <w:b/>
                <w:sz w:val="18"/>
                <w:szCs w:val="18"/>
                <w:lang w:eastAsia="zh-CN"/>
              </w:rPr>
              <w:t>物联网设备和机器人设计</w:t>
            </w:r>
          </w:p>
        </w:tc>
        <w:tc>
          <w:tcPr>
            <w:tcW w:w="2835" w:type="dxa"/>
            <w:vAlign w:val="center"/>
          </w:tcPr>
          <w:p w14:paraId="23ACFE60" w14:textId="5E327E3B" w:rsidR="00EC6FB1" w:rsidRPr="0001613A" w:rsidRDefault="00F4379F" w:rsidP="00354BE6">
            <w:pPr>
              <w:widowControl/>
              <w:jc w:val="both"/>
              <w:textAlignment w:val="center"/>
              <w:rPr>
                <w:rFonts w:asciiTheme="majorHAnsi" w:eastAsiaTheme="minorEastAsia" w:hAnsiTheme="majorHAnsi" w:cstheme="minorHAnsi"/>
                <w:color w:val="2E3033"/>
                <w:sz w:val="18"/>
                <w:szCs w:val="18"/>
                <w:shd w:val="clear" w:color="auto" w:fill="FFFFFF"/>
                <w:lang w:eastAsia="zh-CN"/>
              </w:rPr>
            </w:pPr>
            <w:r w:rsidRPr="00F4379F">
              <w:rPr>
                <w:rFonts w:asciiTheme="majorHAnsi" w:eastAsia="宋体" w:hAnsiTheme="majorHAnsi" w:cstheme="minorHAnsi" w:hint="eastAsia"/>
                <w:color w:val="2E3033"/>
                <w:sz w:val="18"/>
                <w:szCs w:val="18"/>
                <w:shd w:val="clear" w:color="auto" w:fill="FFFFFF"/>
                <w:lang w:eastAsia="zh-CN"/>
              </w:rPr>
              <w:t>有</w:t>
            </w:r>
            <w:r w:rsidRPr="00F4379F">
              <w:rPr>
                <w:rFonts w:asciiTheme="majorHAnsi" w:eastAsia="宋体" w:hAnsiTheme="majorHAnsi" w:cstheme="minorHAnsi"/>
                <w:color w:val="2E3033"/>
                <w:sz w:val="18"/>
                <w:szCs w:val="18"/>
                <w:shd w:val="clear" w:color="auto" w:fill="FFFFFF"/>
                <w:lang w:eastAsia="zh-CN"/>
              </w:rPr>
              <w:t>Python</w:t>
            </w:r>
            <w:r w:rsidRPr="00F4379F">
              <w:rPr>
                <w:rFonts w:asciiTheme="majorHAnsi" w:eastAsia="宋体" w:hAnsiTheme="majorHAnsi" w:cstheme="minorHAnsi" w:hint="eastAsia"/>
                <w:color w:val="2E3033"/>
                <w:sz w:val="18"/>
                <w:szCs w:val="18"/>
                <w:shd w:val="clear" w:color="auto" w:fill="FFFFFF"/>
                <w:lang w:eastAsia="zh-CN"/>
              </w:rPr>
              <w:t>基础</w:t>
            </w:r>
          </w:p>
        </w:tc>
        <w:tc>
          <w:tcPr>
            <w:tcW w:w="3119" w:type="dxa"/>
          </w:tcPr>
          <w:p w14:paraId="3EA77095" w14:textId="12B12B38" w:rsidR="00EC6FB1" w:rsidRPr="0001613A" w:rsidRDefault="00F4379F" w:rsidP="00354BE6">
            <w:pPr>
              <w:widowControl/>
              <w:jc w:val="both"/>
              <w:textAlignment w:val="center"/>
              <w:rPr>
                <w:rFonts w:asciiTheme="majorHAnsi" w:eastAsiaTheme="minorEastAsia" w:hAnsiTheme="majorHAnsi" w:cstheme="minorHAnsi"/>
                <w:sz w:val="18"/>
                <w:szCs w:val="18"/>
              </w:rPr>
            </w:pPr>
            <w:r w:rsidRPr="00F4379F">
              <w:rPr>
                <w:rFonts w:asciiTheme="majorHAnsi" w:eastAsia="宋体" w:hAnsiTheme="majorHAnsi" w:cstheme="minorHAnsi"/>
                <w:sz w:val="18"/>
                <w:szCs w:val="18"/>
                <w:lang w:eastAsia="zh-CN"/>
              </w:rPr>
              <w:t>Fridays, 18:30-20:30 (PST)</w:t>
            </w:r>
          </w:p>
          <w:p w14:paraId="3896D773" w14:textId="7699C5F8" w:rsidR="00EC6FB1" w:rsidRPr="0001613A" w:rsidRDefault="00F4379F" w:rsidP="00354BE6">
            <w:pPr>
              <w:widowControl/>
              <w:jc w:val="both"/>
              <w:textAlignment w:val="center"/>
              <w:rPr>
                <w:rFonts w:asciiTheme="majorHAnsi" w:eastAsiaTheme="minorEastAsia" w:hAnsiTheme="majorHAnsi" w:cstheme="minorHAnsi"/>
                <w:sz w:val="18"/>
                <w:szCs w:val="18"/>
                <w:lang w:eastAsia="zh-CN"/>
              </w:rPr>
            </w:pPr>
            <w:r w:rsidRPr="00F4379F">
              <w:rPr>
                <w:rFonts w:asciiTheme="majorHAnsi" w:eastAsia="宋体" w:hAnsiTheme="majorHAnsi" w:cstheme="minorHAnsi" w:hint="eastAsia"/>
                <w:sz w:val="18"/>
                <w:szCs w:val="18"/>
                <w:lang w:eastAsia="zh-CN"/>
              </w:rPr>
              <w:t>北京时间：星期六，</w:t>
            </w:r>
            <w:r w:rsidRPr="00F4379F">
              <w:rPr>
                <w:rFonts w:asciiTheme="majorHAnsi" w:eastAsia="宋体" w:hAnsiTheme="majorHAnsi" w:cstheme="minorHAnsi"/>
                <w:sz w:val="18"/>
                <w:szCs w:val="18"/>
                <w:lang w:eastAsia="zh-CN"/>
              </w:rPr>
              <w:t>09:30-11:30</w:t>
            </w:r>
          </w:p>
        </w:tc>
        <w:tc>
          <w:tcPr>
            <w:tcW w:w="709" w:type="dxa"/>
            <w:vAlign w:val="center"/>
          </w:tcPr>
          <w:p w14:paraId="0DD43005" w14:textId="0BC9063E" w:rsidR="00EC6FB1" w:rsidRPr="0001613A" w:rsidRDefault="00F4379F" w:rsidP="00354BE6">
            <w:pPr>
              <w:widowControl/>
              <w:jc w:val="center"/>
              <w:textAlignment w:val="center"/>
              <w:rPr>
                <w:rFonts w:asciiTheme="majorHAnsi" w:eastAsiaTheme="minorEastAsia" w:hAnsiTheme="majorHAnsi" w:cstheme="minorHAnsi"/>
                <w:color w:val="2E3033"/>
                <w:sz w:val="18"/>
                <w:szCs w:val="18"/>
                <w:shd w:val="clear" w:color="auto" w:fill="FFFFFF"/>
                <w:lang w:eastAsia="zh-CN"/>
              </w:rPr>
            </w:pPr>
            <w:r w:rsidRPr="00F4379F">
              <w:rPr>
                <w:rFonts w:asciiTheme="majorHAnsi" w:eastAsia="宋体" w:hAnsiTheme="majorHAnsi" w:cstheme="minorHAnsi"/>
                <w:color w:val="2E3033"/>
                <w:sz w:val="18"/>
                <w:szCs w:val="18"/>
                <w:shd w:val="clear" w:color="auto" w:fill="FFFFFF"/>
                <w:lang w:eastAsia="zh-CN"/>
              </w:rPr>
              <w:t>3</w:t>
            </w:r>
          </w:p>
        </w:tc>
        <w:tc>
          <w:tcPr>
            <w:tcW w:w="992" w:type="dxa"/>
            <w:vAlign w:val="center"/>
          </w:tcPr>
          <w:p w14:paraId="2042F01B" w14:textId="5D14A4D0" w:rsidR="00EC6FB1" w:rsidRPr="0001613A" w:rsidRDefault="00F4379F" w:rsidP="00354BE6">
            <w:pPr>
              <w:widowControl/>
              <w:jc w:val="both"/>
              <w:textAlignment w:val="center"/>
              <w:rPr>
                <w:rFonts w:asciiTheme="majorHAnsi" w:eastAsiaTheme="minorEastAsia" w:hAnsiTheme="majorHAnsi" w:cstheme="minorHAnsi"/>
                <w:color w:val="2E3033"/>
                <w:sz w:val="18"/>
                <w:szCs w:val="18"/>
                <w:shd w:val="clear" w:color="auto" w:fill="FFFFFF"/>
                <w:lang w:eastAsia="zh-CN"/>
              </w:rPr>
            </w:pPr>
            <w:r w:rsidRPr="00F4379F">
              <w:rPr>
                <w:rFonts w:asciiTheme="majorHAnsi" w:eastAsia="宋体" w:hAnsiTheme="majorHAnsi" w:cstheme="minorHAnsi"/>
                <w:color w:val="2E3033"/>
                <w:sz w:val="18"/>
                <w:szCs w:val="18"/>
                <w:shd w:val="clear" w:color="auto" w:fill="FFFFFF"/>
                <w:lang w:eastAsia="zh-CN"/>
              </w:rPr>
              <w:t>$725+</w:t>
            </w:r>
            <w:r w:rsidRPr="00F4379F">
              <w:rPr>
                <w:rFonts w:asciiTheme="majorHAnsi" w:eastAsia="宋体" w:hAnsiTheme="majorHAnsi" w:cstheme="minorHAnsi" w:hint="eastAsia"/>
                <w:color w:val="2E3033"/>
                <w:sz w:val="18"/>
                <w:szCs w:val="18"/>
                <w:shd w:val="clear" w:color="auto" w:fill="FFFFFF"/>
                <w:lang w:eastAsia="zh-CN"/>
              </w:rPr>
              <w:t>额外材料费约</w:t>
            </w:r>
            <w:r w:rsidRPr="00F4379F">
              <w:rPr>
                <w:rFonts w:asciiTheme="majorHAnsi" w:eastAsia="宋体" w:hAnsiTheme="majorHAnsi" w:cstheme="minorHAnsi"/>
                <w:color w:val="2E3033"/>
                <w:sz w:val="18"/>
                <w:szCs w:val="18"/>
                <w:shd w:val="clear" w:color="auto" w:fill="FFFFFF"/>
                <w:lang w:eastAsia="zh-CN"/>
              </w:rPr>
              <w:t>$205</w:t>
            </w:r>
          </w:p>
        </w:tc>
      </w:tr>
      <w:tr w:rsidR="0087760B" w:rsidRPr="0001613A" w14:paraId="39A203EB" w14:textId="77777777" w:rsidTr="00EC6FB1">
        <w:tc>
          <w:tcPr>
            <w:tcW w:w="3402" w:type="dxa"/>
            <w:vAlign w:val="center"/>
          </w:tcPr>
          <w:p w14:paraId="61CE55EF" w14:textId="30C4DA3B" w:rsidR="0087760B" w:rsidRPr="0001613A" w:rsidRDefault="00F4379F" w:rsidP="0087760B">
            <w:pPr>
              <w:pStyle w:val="a4"/>
              <w:rPr>
                <w:rFonts w:asciiTheme="majorHAnsi" w:eastAsiaTheme="minorEastAsia" w:hAnsiTheme="majorHAnsi" w:cstheme="minorHAnsi"/>
                <w:b/>
                <w:sz w:val="18"/>
                <w:szCs w:val="18"/>
              </w:rPr>
            </w:pPr>
            <w:r w:rsidRPr="00F4379F">
              <w:rPr>
                <w:rFonts w:asciiTheme="majorHAnsi" w:eastAsia="宋体" w:hAnsiTheme="majorHAnsi" w:cstheme="minorHAnsi"/>
                <w:b/>
                <w:sz w:val="18"/>
                <w:szCs w:val="18"/>
                <w:lang w:eastAsia="zh-CN"/>
              </w:rPr>
              <w:t>International Finance</w:t>
            </w:r>
          </w:p>
          <w:p w14:paraId="56F72FA9" w14:textId="6C786BDD" w:rsidR="0087760B" w:rsidRPr="0001613A" w:rsidRDefault="00F4379F" w:rsidP="0087760B">
            <w:pPr>
              <w:pStyle w:val="a4"/>
              <w:rPr>
                <w:rFonts w:asciiTheme="majorHAnsi" w:eastAsiaTheme="minorEastAsia" w:hAnsiTheme="majorHAnsi" w:cstheme="minorHAnsi"/>
                <w:b/>
                <w:sz w:val="18"/>
                <w:szCs w:val="18"/>
              </w:rPr>
            </w:pPr>
            <w:r w:rsidRPr="00F4379F">
              <w:rPr>
                <w:rFonts w:asciiTheme="majorHAnsi" w:eastAsia="宋体" w:hAnsiTheme="majorHAnsi" w:cstheme="minorHAnsi" w:hint="eastAsia"/>
                <w:b/>
                <w:sz w:val="18"/>
                <w:szCs w:val="18"/>
                <w:lang w:eastAsia="zh-CN"/>
              </w:rPr>
              <w:t>国际金融</w:t>
            </w:r>
          </w:p>
        </w:tc>
        <w:tc>
          <w:tcPr>
            <w:tcW w:w="2835" w:type="dxa"/>
            <w:vAlign w:val="center"/>
          </w:tcPr>
          <w:p w14:paraId="63EC3990" w14:textId="362AE0D6" w:rsidR="0087760B" w:rsidRPr="0001613A" w:rsidRDefault="00F4379F" w:rsidP="00354BE6">
            <w:pPr>
              <w:widowControl/>
              <w:jc w:val="both"/>
              <w:textAlignment w:val="center"/>
              <w:rPr>
                <w:rFonts w:asciiTheme="majorHAnsi" w:eastAsiaTheme="minorEastAsia" w:hAnsiTheme="majorHAnsi" w:cstheme="minorHAnsi"/>
                <w:color w:val="2E3033"/>
                <w:sz w:val="18"/>
                <w:szCs w:val="18"/>
                <w:shd w:val="clear" w:color="auto" w:fill="FFFFFF"/>
                <w:lang w:eastAsia="zh-CN"/>
              </w:rPr>
            </w:pPr>
            <w:r w:rsidRPr="00F4379F">
              <w:rPr>
                <w:rFonts w:asciiTheme="majorHAnsi" w:eastAsia="宋体" w:hAnsiTheme="majorHAnsi" w:cstheme="minorHAnsi"/>
                <w:color w:val="2E3033"/>
                <w:sz w:val="18"/>
                <w:szCs w:val="18"/>
                <w:shd w:val="clear" w:color="auto" w:fill="FFFFFF"/>
                <w:lang w:eastAsia="zh-CN"/>
              </w:rPr>
              <w:t>N/A</w:t>
            </w:r>
          </w:p>
        </w:tc>
        <w:tc>
          <w:tcPr>
            <w:tcW w:w="3119" w:type="dxa"/>
          </w:tcPr>
          <w:p w14:paraId="7A13ABC3" w14:textId="2E1136F9" w:rsidR="0087760B" w:rsidRPr="0087760B" w:rsidRDefault="00F4379F" w:rsidP="0087760B">
            <w:pPr>
              <w:widowControl/>
              <w:jc w:val="both"/>
              <w:textAlignment w:val="center"/>
              <w:rPr>
                <w:rFonts w:asciiTheme="majorHAnsi" w:eastAsiaTheme="minorEastAsia" w:hAnsiTheme="majorHAnsi" w:cs="Calibri"/>
                <w:sz w:val="18"/>
                <w:szCs w:val="18"/>
              </w:rPr>
            </w:pPr>
            <w:r w:rsidRPr="00F4379F">
              <w:rPr>
                <w:rFonts w:asciiTheme="majorHAnsi" w:eastAsia="宋体" w:hAnsiTheme="majorHAnsi" w:cs="Calibri"/>
                <w:sz w:val="18"/>
                <w:szCs w:val="18"/>
                <w:lang w:eastAsia="zh-CN"/>
              </w:rPr>
              <w:t>Fridays, 17:00-19:00 (PST)</w:t>
            </w:r>
          </w:p>
          <w:p w14:paraId="78693AFA" w14:textId="4F37DCC5" w:rsidR="0087760B" w:rsidRPr="0087760B" w:rsidRDefault="00F4379F" w:rsidP="0087760B">
            <w:pPr>
              <w:widowControl/>
              <w:jc w:val="both"/>
              <w:textAlignment w:val="center"/>
              <w:rPr>
                <w:rFonts w:asciiTheme="majorHAnsi" w:eastAsiaTheme="minorEastAsia" w:hAnsiTheme="majorHAnsi" w:cstheme="minorHAnsi"/>
                <w:sz w:val="18"/>
                <w:szCs w:val="18"/>
              </w:rPr>
            </w:pPr>
            <w:r w:rsidRPr="00F4379F">
              <w:rPr>
                <w:rFonts w:asciiTheme="majorHAnsi" w:eastAsia="宋体" w:hAnsiTheme="majorHAnsi" w:cs="Calibri" w:hint="eastAsia"/>
                <w:sz w:val="18"/>
                <w:szCs w:val="18"/>
                <w:lang w:eastAsia="zh-CN"/>
              </w:rPr>
              <w:t>北京时间：星期六，</w:t>
            </w:r>
            <w:r w:rsidRPr="00F4379F">
              <w:rPr>
                <w:rFonts w:asciiTheme="majorHAnsi" w:eastAsia="宋体" w:hAnsiTheme="majorHAnsi" w:cs="Calibri"/>
                <w:sz w:val="18"/>
                <w:szCs w:val="18"/>
                <w:lang w:eastAsia="zh-CN"/>
              </w:rPr>
              <w:t>08:00-10:00</w:t>
            </w:r>
          </w:p>
        </w:tc>
        <w:tc>
          <w:tcPr>
            <w:tcW w:w="709" w:type="dxa"/>
            <w:vAlign w:val="center"/>
          </w:tcPr>
          <w:p w14:paraId="780877B6" w14:textId="56A0B4F0" w:rsidR="0087760B" w:rsidRPr="0001613A" w:rsidRDefault="00F4379F" w:rsidP="00354BE6">
            <w:pPr>
              <w:widowControl/>
              <w:jc w:val="center"/>
              <w:textAlignment w:val="center"/>
              <w:rPr>
                <w:rFonts w:asciiTheme="majorHAnsi" w:eastAsiaTheme="minorEastAsia" w:hAnsiTheme="majorHAnsi" w:cstheme="minorHAnsi"/>
                <w:color w:val="2E3033"/>
                <w:sz w:val="18"/>
                <w:szCs w:val="18"/>
                <w:shd w:val="clear" w:color="auto" w:fill="FFFFFF"/>
                <w:lang w:eastAsia="zh-CN"/>
              </w:rPr>
            </w:pPr>
            <w:r w:rsidRPr="00F4379F">
              <w:rPr>
                <w:rFonts w:asciiTheme="majorHAnsi" w:eastAsia="宋体" w:hAnsiTheme="majorHAnsi" w:cstheme="minorHAnsi"/>
                <w:color w:val="2E3033"/>
                <w:sz w:val="18"/>
                <w:szCs w:val="18"/>
                <w:shd w:val="clear" w:color="auto" w:fill="FFFFFF"/>
                <w:lang w:eastAsia="zh-CN"/>
              </w:rPr>
              <w:t>2</w:t>
            </w:r>
          </w:p>
        </w:tc>
        <w:tc>
          <w:tcPr>
            <w:tcW w:w="992" w:type="dxa"/>
            <w:vAlign w:val="center"/>
          </w:tcPr>
          <w:p w14:paraId="3B7AF74A" w14:textId="2FFDDDEC" w:rsidR="0087760B" w:rsidRPr="0087760B" w:rsidRDefault="00F4379F" w:rsidP="0087760B">
            <w:pPr>
              <w:widowControl/>
              <w:jc w:val="both"/>
              <w:textAlignment w:val="center"/>
              <w:rPr>
                <w:rFonts w:asciiTheme="majorHAnsi" w:eastAsiaTheme="minorEastAsia" w:hAnsiTheme="majorHAnsi" w:cs="Arial"/>
                <w:color w:val="2E3033"/>
                <w:sz w:val="18"/>
                <w:szCs w:val="18"/>
                <w:shd w:val="clear" w:color="auto" w:fill="FFFFFF"/>
                <w:lang w:eastAsia="zh-CN"/>
              </w:rPr>
            </w:pPr>
            <w:r w:rsidRPr="00F4379F">
              <w:rPr>
                <w:rFonts w:asciiTheme="majorHAnsi" w:eastAsia="宋体" w:hAnsiTheme="majorHAnsi" w:cs="Arial"/>
                <w:color w:val="2E3033"/>
                <w:sz w:val="18"/>
                <w:szCs w:val="18"/>
                <w:shd w:val="clear" w:color="auto" w:fill="FFFFFF"/>
                <w:lang w:eastAsia="zh-CN"/>
              </w:rPr>
              <w:t>$725+</w:t>
            </w:r>
          </w:p>
          <w:p w14:paraId="77E57AB9" w14:textId="1CC0CD8D" w:rsidR="0087760B" w:rsidRPr="0001613A" w:rsidRDefault="00F4379F" w:rsidP="0087760B">
            <w:pPr>
              <w:widowControl/>
              <w:jc w:val="both"/>
              <w:textAlignment w:val="center"/>
              <w:rPr>
                <w:rFonts w:asciiTheme="majorHAnsi" w:eastAsiaTheme="minorEastAsia" w:hAnsiTheme="majorHAnsi" w:cstheme="minorHAnsi"/>
                <w:color w:val="2E3033"/>
                <w:sz w:val="18"/>
                <w:szCs w:val="18"/>
                <w:shd w:val="clear" w:color="auto" w:fill="FFFFFF"/>
                <w:lang w:eastAsia="zh-CN"/>
              </w:rPr>
            </w:pPr>
            <w:r w:rsidRPr="00F4379F">
              <w:rPr>
                <w:rFonts w:asciiTheme="majorHAnsi" w:eastAsia="宋体" w:hAnsiTheme="majorHAnsi" w:cs="Arial" w:hint="eastAsia"/>
                <w:color w:val="2E3033"/>
                <w:sz w:val="18"/>
                <w:szCs w:val="18"/>
                <w:shd w:val="clear" w:color="auto" w:fill="FFFFFF"/>
                <w:lang w:eastAsia="zh-CN"/>
              </w:rPr>
              <w:t>额外教材费约</w:t>
            </w:r>
            <w:r w:rsidRPr="00F4379F">
              <w:rPr>
                <w:rFonts w:asciiTheme="majorHAnsi" w:eastAsia="宋体" w:hAnsiTheme="majorHAnsi" w:cs="Arial"/>
                <w:color w:val="2E3033"/>
                <w:sz w:val="18"/>
                <w:szCs w:val="18"/>
                <w:shd w:val="clear" w:color="auto" w:fill="FFFFFF"/>
                <w:lang w:eastAsia="zh-CN"/>
              </w:rPr>
              <w:t>$40</w:t>
            </w:r>
          </w:p>
        </w:tc>
      </w:tr>
    </w:tbl>
    <w:p w14:paraId="41251D10" w14:textId="77777777" w:rsidR="006F012A" w:rsidRPr="0001613A" w:rsidRDefault="006F012A" w:rsidP="006F012A">
      <w:pPr>
        <w:textAlignment w:val="baseline"/>
        <w:rPr>
          <w:rFonts w:asciiTheme="majorHAnsi" w:eastAsiaTheme="minorEastAsia" w:hAnsiTheme="majorHAnsi" w:cstheme="minorHAnsi"/>
          <w:bCs/>
          <w:color w:val="000000" w:themeColor="text1"/>
          <w:spacing w:val="-1"/>
          <w:w w:val="105"/>
          <w:sz w:val="18"/>
          <w:szCs w:val="18"/>
          <w:lang w:eastAsia="zh-CN"/>
        </w:rPr>
      </w:pPr>
    </w:p>
    <w:p w14:paraId="47D8D6BD" w14:textId="5D807136" w:rsidR="006F012A" w:rsidRPr="0001613A" w:rsidRDefault="00F4379F" w:rsidP="006F012A">
      <w:pPr>
        <w:textAlignment w:val="baseline"/>
        <w:rPr>
          <w:rFonts w:asciiTheme="majorHAnsi" w:eastAsiaTheme="minorEastAsia" w:hAnsiTheme="majorHAnsi" w:cstheme="minorHAnsi"/>
          <w:bCs/>
          <w:color w:val="000000" w:themeColor="text1"/>
          <w:spacing w:val="-1"/>
          <w:w w:val="105"/>
          <w:sz w:val="18"/>
          <w:szCs w:val="18"/>
          <w:lang w:eastAsia="zh-CN"/>
        </w:rPr>
      </w:pPr>
      <w:r w:rsidRPr="00F4379F">
        <w:rPr>
          <w:rFonts w:asciiTheme="majorHAnsi" w:eastAsia="宋体" w:hAnsiTheme="majorHAnsi" w:cstheme="minorHAnsi" w:hint="eastAsia"/>
          <w:bCs/>
          <w:color w:val="000000" w:themeColor="text1"/>
          <w:spacing w:val="-1"/>
          <w:w w:val="105"/>
          <w:sz w:val="18"/>
          <w:szCs w:val="18"/>
          <w:lang w:eastAsia="zh-CN"/>
        </w:rPr>
        <w:lastRenderedPageBreak/>
        <w:t>备注：</w:t>
      </w:r>
    </w:p>
    <w:p w14:paraId="64B2E806" w14:textId="6D2327A2" w:rsidR="00EC6FB1" w:rsidRPr="0001613A" w:rsidRDefault="00F4379F" w:rsidP="006F012A">
      <w:pPr>
        <w:pStyle w:val="a4"/>
        <w:numPr>
          <w:ilvl w:val="0"/>
          <w:numId w:val="28"/>
        </w:numPr>
        <w:textAlignment w:val="baseline"/>
        <w:rPr>
          <w:rFonts w:asciiTheme="majorHAnsi" w:eastAsiaTheme="minorEastAsia" w:hAnsiTheme="majorHAnsi" w:cstheme="minorHAnsi"/>
          <w:bCs/>
          <w:color w:val="000000" w:themeColor="text1"/>
          <w:spacing w:val="-1"/>
          <w:w w:val="105"/>
          <w:sz w:val="18"/>
          <w:szCs w:val="18"/>
          <w:lang w:eastAsia="zh-CN"/>
        </w:rPr>
      </w:pPr>
      <w:r w:rsidRPr="00F4379F">
        <w:rPr>
          <w:rFonts w:asciiTheme="majorHAnsi" w:eastAsia="宋体" w:hAnsiTheme="majorHAnsi" w:cstheme="minorHAnsi" w:hint="eastAsia"/>
          <w:bCs/>
          <w:color w:val="000000" w:themeColor="text1"/>
          <w:spacing w:val="-1"/>
          <w:w w:val="105"/>
          <w:sz w:val="18"/>
          <w:szCs w:val="18"/>
          <w:lang w:eastAsia="zh-CN"/>
        </w:rPr>
        <w:t>学费不包含申请费</w:t>
      </w:r>
      <w:r w:rsidRPr="00F4379F">
        <w:rPr>
          <w:rFonts w:asciiTheme="majorHAnsi" w:eastAsia="宋体" w:hAnsiTheme="majorHAnsi" w:cstheme="minorHAnsi"/>
          <w:bCs/>
          <w:color w:val="000000" w:themeColor="text1"/>
          <w:spacing w:val="-1"/>
          <w:w w:val="105"/>
          <w:sz w:val="18"/>
          <w:szCs w:val="18"/>
          <w:lang w:eastAsia="zh-CN"/>
        </w:rPr>
        <w:t>$200</w:t>
      </w:r>
      <w:r w:rsidRPr="00F4379F">
        <w:rPr>
          <w:rFonts w:asciiTheme="majorHAnsi" w:eastAsia="宋体" w:hAnsiTheme="majorHAnsi" w:cstheme="minorHAnsi" w:hint="eastAsia"/>
          <w:bCs/>
          <w:color w:val="000000" w:themeColor="text1"/>
          <w:spacing w:val="-1"/>
          <w:w w:val="105"/>
          <w:sz w:val="18"/>
          <w:szCs w:val="18"/>
          <w:lang w:eastAsia="zh-CN"/>
        </w:rPr>
        <w:t>和购买课程材料，申请费任何情况下不可退，学生需自行购买课程材料</w:t>
      </w:r>
    </w:p>
    <w:p w14:paraId="3E7C2671" w14:textId="60F91B8F" w:rsidR="006F012A" w:rsidRPr="0001613A" w:rsidRDefault="00F4379F" w:rsidP="006F012A">
      <w:pPr>
        <w:pStyle w:val="a4"/>
        <w:numPr>
          <w:ilvl w:val="0"/>
          <w:numId w:val="28"/>
        </w:numPr>
        <w:textAlignment w:val="baseline"/>
        <w:rPr>
          <w:rFonts w:asciiTheme="majorHAnsi" w:eastAsiaTheme="minorEastAsia" w:hAnsiTheme="majorHAnsi" w:cstheme="minorHAnsi"/>
          <w:bCs/>
          <w:color w:val="000000" w:themeColor="text1"/>
          <w:spacing w:val="-1"/>
          <w:w w:val="105"/>
          <w:sz w:val="18"/>
          <w:szCs w:val="18"/>
          <w:lang w:eastAsia="zh-CN"/>
        </w:rPr>
      </w:pPr>
      <w:r w:rsidRPr="00F4379F">
        <w:rPr>
          <w:rFonts w:asciiTheme="majorHAnsi" w:eastAsia="宋体" w:hAnsiTheme="majorHAnsi" w:cstheme="minorHAnsi" w:hint="eastAsia"/>
          <w:bCs/>
          <w:color w:val="000000" w:themeColor="text1"/>
          <w:spacing w:val="-1"/>
          <w:w w:val="105"/>
          <w:sz w:val="18"/>
          <w:szCs w:val="18"/>
          <w:lang w:eastAsia="zh-CN"/>
        </w:rPr>
        <w:t>在课程时间不冲突的情况下可以同时选择两个以上的课程主题和开学日期，</w:t>
      </w:r>
      <w:r w:rsidRPr="00F4379F">
        <w:rPr>
          <w:rFonts w:asciiTheme="majorHAnsi" w:eastAsia="宋体" w:hAnsiTheme="majorHAnsi" w:cstheme="minorHAnsi" w:hint="eastAsia"/>
          <w:b/>
          <w:bCs/>
          <w:color w:val="FF0000"/>
          <w:spacing w:val="-1"/>
          <w:w w:val="105"/>
          <w:sz w:val="18"/>
          <w:szCs w:val="18"/>
          <w:lang w:eastAsia="zh-CN"/>
        </w:rPr>
        <w:t>时间表的时间为</w:t>
      </w:r>
      <w:r w:rsidRPr="00F4379F">
        <w:rPr>
          <w:rFonts w:asciiTheme="majorHAnsi" w:eastAsia="宋体" w:hAnsiTheme="majorHAnsi" w:cstheme="minorHAnsi"/>
          <w:b/>
          <w:bCs/>
          <w:color w:val="FF0000"/>
          <w:spacing w:val="-1"/>
          <w:w w:val="105"/>
          <w:sz w:val="18"/>
          <w:szCs w:val="18"/>
          <w:lang w:eastAsia="zh-CN"/>
        </w:rPr>
        <w:t>24</w:t>
      </w:r>
      <w:r w:rsidRPr="00F4379F">
        <w:rPr>
          <w:rFonts w:asciiTheme="majorHAnsi" w:eastAsia="宋体" w:hAnsiTheme="majorHAnsi" w:cstheme="minorHAnsi" w:hint="eastAsia"/>
          <w:b/>
          <w:bCs/>
          <w:color w:val="FF0000"/>
          <w:spacing w:val="-1"/>
          <w:w w:val="105"/>
          <w:sz w:val="18"/>
          <w:szCs w:val="18"/>
          <w:lang w:eastAsia="zh-CN"/>
        </w:rPr>
        <w:t>小时制</w:t>
      </w:r>
    </w:p>
    <w:p w14:paraId="3BDB84FC" w14:textId="527EE82F" w:rsidR="006F012A" w:rsidRPr="00E022C6" w:rsidRDefault="00F4379F" w:rsidP="006F012A">
      <w:pPr>
        <w:pStyle w:val="a4"/>
        <w:numPr>
          <w:ilvl w:val="0"/>
          <w:numId w:val="28"/>
        </w:numPr>
        <w:textAlignment w:val="baseline"/>
        <w:rPr>
          <w:rFonts w:asciiTheme="majorHAnsi" w:eastAsiaTheme="minorEastAsia" w:hAnsiTheme="majorHAnsi" w:cstheme="minorHAnsi"/>
          <w:bCs/>
          <w:color w:val="000000" w:themeColor="text1"/>
          <w:spacing w:val="-1"/>
          <w:w w:val="105"/>
          <w:sz w:val="18"/>
          <w:szCs w:val="18"/>
          <w:lang w:eastAsia="zh-CN"/>
        </w:rPr>
      </w:pPr>
      <w:r w:rsidRPr="00F4379F">
        <w:rPr>
          <w:rFonts w:asciiTheme="majorHAnsi" w:eastAsia="宋体" w:hAnsiTheme="majorHAnsi" w:cs="宋体" w:hint="cs"/>
          <w:color w:val="000000" w:themeColor="text1"/>
          <w:sz w:val="18"/>
          <w:szCs w:val="18"/>
          <w:lang w:eastAsia="zh-CN"/>
        </w:rPr>
        <w:t>课</w:t>
      </w:r>
      <w:r w:rsidRPr="00F4379F">
        <w:rPr>
          <w:rFonts w:asciiTheme="majorHAnsi" w:eastAsia="宋体" w:hAnsiTheme="majorHAnsi" w:cs="宋体" w:hint="eastAsia"/>
          <w:color w:val="000000" w:themeColor="text1"/>
          <w:sz w:val="18"/>
          <w:szCs w:val="18"/>
          <w:lang w:eastAsia="zh-CN"/>
        </w:rPr>
        <w:t>程的</w:t>
      </w:r>
      <w:r w:rsidRPr="00F4379F">
        <w:rPr>
          <w:rFonts w:asciiTheme="majorHAnsi" w:eastAsia="宋体" w:hAnsiTheme="majorHAnsi" w:cs="宋体" w:hint="cs"/>
          <w:color w:val="000000" w:themeColor="text1"/>
          <w:sz w:val="18"/>
          <w:szCs w:val="18"/>
          <w:lang w:eastAsia="zh-CN"/>
        </w:rPr>
        <w:t>时间</w:t>
      </w:r>
      <w:r w:rsidRPr="00F4379F">
        <w:rPr>
          <w:rFonts w:asciiTheme="majorHAnsi" w:eastAsia="宋体" w:hAnsiTheme="majorHAnsi" w:cs="宋体" w:hint="eastAsia"/>
          <w:color w:val="000000" w:themeColor="text1"/>
          <w:sz w:val="18"/>
          <w:szCs w:val="18"/>
          <w:lang w:eastAsia="zh-CN"/>
        </w:rPr>
        <w:t>表、教授和</w:t>
      </w:r>
      <w:r w:rsidRPr="00F4379F">
        <w:rPr>
          <w:rFonts w:asciiTheme="majorHAnsi" w:eastAsia="宋体" w:hAnsiTheme="majorHAnsi" w:cs="宋体" w:hint="cs"/>
          <w:color w:val="000000" w:themeColor="text1"/>
          <w:sz w:val="18"/>
          <w:szCs w:val="18"/>
          <w:lang w:eastAsia="zh-CN"/>
        </w:rPr>
        <w:t>开设</w:t>
      </w:r>
      <w:r w:rsidRPr="00F4379F">
        <w:rPr>
          <w:rFonts w:asciiTheme="majorHAnsi" w:eastAsia="宋体" w:hAnsiTheme="majorHAnsi" w:cs="宋体" w:hint="eastAsia"/>
          <w:color w:val="000000" w:themeColor="text1"/>
          <w:sz w:val="18"/>
          <w:szCs w:val="18"/>
          <w:lang w:eastAsia="zh-CN"/>
        </w:rPr>
        <w:t>的</w:t>
      </w:r>
      <w:r w:rsidRPr="00F4379F">
        <w:rPr>
          <w:rFonts w:asciiTheme="majorHAnsi" w:eastAsia="宋体" w:hAnsiTheme="majorHAnsi" w:cs="宋体" w:hint="cs"/>
          <w:color w:val="000000" w:themeColor="text1"/>
          <w:sz w:val="18"/>
          <w:szCs w:val="18"/>
          <w:lang w:eastAsia="zh-CN"/>
        </w:rPr>
        <w:t>专业随时</w:t>
      </w:r>
      <w:r w:rsidRPr="00F4379F">
        <w:rPr>
          <w:rFonts w:asciiTheme="majorHAnsi" w:eastAsia="宋体" w:hAnsiTheme="majorHAnsi" w:cs="宋体" w:hint="eastAsia"/>
          <w:color w:val="000000" w:themeColor="text1"/>
          <w:sz w:val="18"/>
          <w:szCs w:val="18"/>
          <w:lang w:eastAsia="zh-CN"/>
        </w:rPr>
        <w:t>可根据大</w:t>
      </w:r>
      <w:r w:rsidRPr="00F4379F">
        <w:rPr>
          <w:rFonts w:asciiTheme="majorHAnsi" w:eastAsia="宋体" w:hAnsiTheme="majorHAnsi" w:cs="宋体" w:hint="cs"/>
          <w:color w:val="000000" w:themeColor="text1"/>
          <w:sz w:val="18"/>
          <w:szCs w:val="18"/>
          <w:lang w:eastAsia="zh-CN"/>
        </w:rPr>
        <w:t>学</w:t>
      </w:r>
      <w:r w:rsidRPr="00F4379F">
        <w:rPr>
          <w:rFonts w:asciiTheme="majorHAnsi" w:eastAsia="宋体" w:hAnsiTheme="majorHAnsi" w:cs="宋体" w:hint="eastAsia"/>
          <w:color w:val="000000" w:themeColor="text1"/>
          <w:sz w:val="18"/>
          <w:szCs w:val="18"/>
          <w:lang w:eastAsia="zh-CN"/>
        </w:rPr>
        <w:t>的</w:t>
      </w:r>
      <w:r w:rsidRPr="00F4379F">
        <w:rPr>
          <w:rFonts w:asciiTheme="majorHAnsi" w:eastAsia="宋体" w:hAnsiTheme="majorHAnsi" w:cs="宋体" w:hint="cs"/>
          <w:color w:val="000000" w:themeColor="text1"/>
          <w:sz w:val="18"/>
          <w:szCs w:val="18"/>
          <w:lang w:eastAsia="zh-CN"/>
        </w:rPr>
        <w:t>实际</w:t>
      </w:r>
      <w:r w:rsidRPr="00F4379F">
        <w:rPr>
          <w:rFonts w:asciiTheme="majorHAnsi" w:eastAsia="宋体" w:hAnsiTheme="majorHAnsi" w:cs="宋体" w:hint="eastAsia"/>
          <w:color w:val="000000" w:themeColor="text1"/>
          <w:sz w:val="18"/>
          <w:szCs w:val="18"/>
          <w:lang w:eastAsia="zh-CN"/>
        </w:rPr>
        <w:t>情</w:t>
      </w:r>
      <w:r w:rsidRPr="00F4379F">
        <w:rPr>
          <w:rFonts w:asciiTheme="majorHAnsi" w:eastAsia="宋体" w:hAnsiTheme="majorHAnsi" w:cs="宋体" w:hint="cs"/>
          <w:color w:val="000000" w:themeColor="text1"/>
          <w:sz w:val="18"/>
          <w:szCs w:val="18"/>
          <w:lang w:eastAsia="zh-CN"/>
        </w:rPr>
        <w:t>况进</w:t>
      </w:r>
      <w:r w:rsidRPr="00F4379F">
        <w:rPr>
          <w:rFonts w:asciiTheme="majorHAnsi" w:eastAsia="宋体" w:hAnsiTheme="majorHAnsi" w:cs="宋体" w:hint="eastAsia"/>
          <w:color w:val="000000" w:themeColor="text1"/>
          <w:sz w:val="18"/>
          <w:szCs w:val="18"/>
          <w:lang w:eastAsia="zh-CN"/>
        </w:rPr>
        <w:t>行</w:t>
      </w:r>
      <w:r w:rsidRPr="00F4379F">
        <w:rPr>
          <w:rFonts w:asciiTheme="majorHAnsi" w:eastAsia="宋体" w:hAnsiTheme="majorHAnsi" w:cs="宋体" w:hint="cs"/>
          <w:color w:val="000000" w:themeColor="text1"/>
          <w:sz w:val="18"/>
          <w:szCs w:val="18"/>
          <w:lang w:eastAsia="zh-CN"/>
        </w:rPr>
        <w:t>调</w:t>
      </w:r>
      <w:r w:rsidRPr="00F4379F">
        <w:rPr>
          <w:rFonts w:asciiTheme="majorHAnsi" w:eastAsia="宋体" w:hAnsiTheme="majorHAnsi" w:cs="宋体" w:hint="eastAsia"/>
          <w:color w:val="000000" w:themeColor="text1"/>
          <w:sz w:val="18"/>
          <w:szCs w:val="18"/>
          <w:lang w:eastAsia="zh-CN"/>
        </w:rPr>
        <w:t>整</w:t>
      </w:r>
    </w:p>
    <w:p w14:paraId="0D7D2B72" w14:textId="77777777" w:rsidR="00E022C6" w:rsidRPr="0001613A" w:rsidRDefault="00E022C6" w:rsidP="00E022C6">
      <w:pPr>
        <w:pStyle w:val="a4"/>
        <w:ind w:left="420"/>
        <w:textAlignment w:val="baseline"/>
        <w:rPr>
          <w:rFonts w:asciiTheme="majorHAnsi" w:eastAsiaTheme="minorEastAsia" w:hAnsiTheme="majorHAnsi" w:cstheme="minorHAnsi"/>
          <w:bCs/>
          <w:color w:val="000000" w:themeColor="text1"/>
          <w:spacing w:val="-1"/>
          <w:w w:val="105"/>
          <w:sz w:val="18"/>
          <w:szCs w:val="18"/>
          <w:lang w:eastAsia="zh-CN"/>
        </w:rPr>
      </w:pPr>
    </w:p>
    <w:p w14:paraId="6F897968" w14:textId="3FD7068C" w:rsidR="00317205" w:rsidRPr="0001613A" w:rsidRDefault="00317205" w:rsidP="009570E4">
      <w:pPr>
        <w:ind w:firstLineChars="100" w:firstLine="210"/>
        <w:textAlignment w:val="baseline"/>
        <w:rPr>
          <w:rFonts w:asciiTheme="majorHAnsi" w:eastAsiaTheme="minorEastAsia" w:hAnsiTheme="majorHAnsi" w:cstheme="minorHAnsi"/>
          <w:b/>
          <w:bCs/>
          <w:color w:val="222222"/>
          <w:sz w:val="21"/>
          <w:szCs w:val="21"/>
          <w:bdr w:val="none" w:sz="0" w:space="0" w:color="auto" w:frame="1"/>
          <w:lang w:val="en-CA" w:eastAsia="zh-CN"/>
        </w:rPr>
      </w:pPr>
      <w:r w:rsidRPr="0001613A">
        <w:rPr>
          <w:rFonts w:asciiTheme="majorHAnsi" w:eastAsiaTheme="minorEastAsia" w:hAnsiTheme="majorHAnsi" w:cstheme="minorHAnsi"/>
          <w:color w:val="222222"/>
          <w:sz w:val="21"/>
          <w:szCs w:val="21"/>
          <w:lang w:val="en-CA" w:eastAsia="zh-CN"/>
        </w:rPr>
        <w:br/>
      </w:r>
      <w:r w:rsidR="00F4379F" w:rsidRPr="00F4379F">
        <w:rPr>
          <w:rFonts w:asciiTheme="majorHAnsi" w:eastAsia="宋体" w:hAnsiTheme="majorHAnsi" w:cstheme="minorHAnsi"/>
          <w:b/>
          <w:bCs/>
          <w:color w:val="222222"/>
          <w:sz w:val="21"/>
          <w:szCs w:val="21"/>
          <w:bdr w:val="none" w:sz="0" w:space="0" w:color="auto" w:frame="1"/>
          <w:lang w:val="en-CA" w:eastAsia="zh-CN"/>
        </w:rPr>
        <w:t xml:space="preserve">3. </w:t>
      </w:r>
      <w:r w:rsidR="00F4379F" w:rsidRPr="00F4379F">
        <w:rPr>
          <w:rFonts w:asciiTheme="majorHAnsi" w:eastAsia="宋体" w:hAnsiTheme="majorHAnsi" w:cstheme="minorHAnsi" w:hint="eastAsia"/>
          <w:b/>
          <w:bCs/>
          <w:color w:val="222222"/>
          <w:sz w:val="21"/>
          <w:szCs w:val="21"/>
          <w:bdr w:val="none" w:sz="0" w:space="0" w:color="auto" w:frame="1"/>
          <w:lang w:val="en-CA" w:eastAsia="zh-CN"/>
        </w:rPr>
        <w:t>入学要求</w:t>
      </w:r>
    </w:p>
    <w:p w14:paraId="08037E06" w14:textId="77777777" w:rsidR="009959A3" w:rsidRPr="0001613A" w:rsidRDefault="009959A3" w:rsidP="009570E4">
      <w:pPr>
        <w:ind w:firstLineChars="100" w:firstLine="210"/>
        <w:textAlignment w:val="baseline"/>
        <w:rPr>
          <w:rFonts w:asciiTheme="majorHAnsi" w:eastAsiaTheme="minorEastAsia" w:hAnsiTheme="majorHAnsi" w:cstheme="minorHAnsi"/>
          <w:sz w:val="21"/>
          <w:szCs w:val="21"/>
          <w:lang w:val="en-CA" w:eastAsia="zh-CN"/>
        </w:rPr>
      </w:pPr>
    </w:p>
    <w:p w14:paraId="09066DBF" w14:textId="6EFFFEC8" w:rsidR="00317205" w:rsidRPr="0001613A" w:rsidRDefault="00F4379F" w:rsidP="00317205">
      <w:pPr>
        <w:pStyle w:val="a4"/>
        <w:widowControl/>
        <w:numPr>
          <w:ilvl w:val="0"/>
          <w:numId w:val="6"/>
        </w:numPr>
        <w:contextualSpacing/>
        <w:textAlignment w:val="baseline"/>
        <w:rPr>
          <w:rFonts w:asciiTheme="majorHAnsi" w:eastAsiaTheme="minorEastAsia" w:hAnsiTheme="majorHAnsi" w:cstheme="minorHAnsi"/>
          <w:color w:val="222222"/>
          <w:sz w:val="21"/>
          <w:szCs w:val="21"/>
          <w:lang w:val="en-CA" w:eastAsia="zh-CN"/>
        </w:rPr>
      </w:pPr>
      <w:r w:rsidRPr="00F4379F">
        <w:rPr>
          <w:rFonts w:asciiTheme="majorHAnsi" w:eastAsia="宋体" w:hAnsiTheme="majorHAnsi" w:cstheme="minorHAnsi" w:hint="eastAsia"/>
          <w:sz w:val="21"/>
          <w:szCs w:val="21"/>
          <w:lang w:val="en-CA" w:eastAsia="zh-CN"/>
        </w:rPr>
        <w:t>建议</w:t>
      </w:r>
      <w:r w:rsidRPr="00F4379F">
        <w:rPr>
          <w:rFonts w:asciiTheme="majorHAnsi" w:eastAsia="宋体" w:hAnsiTheme="majorHAnsi" w:cstheme="minorHAnsi"/>
          <w:sz w:val="21"/>
          <w:szCs w:val="21"/>
          <w:lang w:val="en-CA" w:eastAsia="zh-CN"/>
        </w:rPr>
        <w:t>GPA 3.0</w:t>
      </w:r>
      <w:r w:rsidRPr="00F4379F">
        <w:rPr>
          <w:rFonts w:asciiTheme="majorHAnsi" w:eastAsia="宋体" w:hAnsiTheme="majorHAnsi" w:cstheme="minorHAnsi" w:hint="eastAsia"/>
          <w:sz w:val="21"/>
          <w:szCs w:val="21"/>
          <w:lang w:val="en-CA" w:eastAsia="zh-CN"/>
        </w:rPr>
        <w:t>以上；</w:t>
      </w:r>
      <w:r w:rsidRPr="00F4379F">
        <w:rPr>
          <w:rFonts w:asciiTheme="majorHAnsi" w:eastAsia="宋体" w:hAnsiTheme="majorHAnsi" w:cstheme="minorHAnsi" w:hint="eastAsia"/>
          <w:sz w:val="21"/>
          <w:szCs w:val="21"/>
          <w:lang w:eastAsia="zh-CN"/>
        </w:rPr>
        <w:t>在读本科、研究生</w:t>
      </w:r>
    </w:p>
    <w:p w14:paraId="56ACE964" w14:textId="6F071A40" w:rsidR="00317205" w:rsidRPr="0001613A" w:rsidRDefault="00F4379F" w:rsidP="00317205">
      <w:pPr>
        <w:pStyle w:val="a4"/>
        <w:widowControl/>
        <w:numPr>
          <w:ilvl w:val="0"/>
          <w:numId w:val="6"/>
        </w:numPr>
        <w:spacing w:after="200" w:line="276" w:lineRule="auto"/>
        <w:contextualSpacing/>
        <w:rPr>
          <w:rFonts w:asciiTheme="majorHAnsi" w:eastAsiaTheme="minorEastAsia" w:hAnsiTheme="majorHAnsi" w:cstheme="minorHAnsi"/>
          <w:smallCaps/>
          <w:sz w:val="21"/>
          <w:szCs w:val="21"/>
          <w:lang w:eastAsia="zh-CN"/>
        </w:rPr>
      </w:pPr>
      <w:r w:rsidRPr="00F4379F">
        <w:rPr>
          <w:rFonts w:asciiTheme="majorHAnsi" w:eastAsia="宋体" w:hAnsiTheme="majorHAnsi" w:cstheme="minorHAnsi" w:hint="eastAsia"/>
          <w:smallCaps/>
          <w:sz w:val="21"/>
          <w:szCs w:val="21"/>
          <w:lang w:eastAsia="zh-CN"/>
        </w:rPr>
        <w:t>语言要求：</w:t>
      </w:r>
      <w:r w:rsidRPr="00F4379F">
        <w:rPr>
          <w:rFonts w:asciiTheme="majorHAnsi" w:eastAsia="宋体" w:hAnsiTheme="majorHAnsi" w:hint="eastAsia"/>
          <w:color w:val="000000"/>
          <w:sz w:val="21"/>
          <w:szCs w:val="21"/>
          <w:lang w:eastAsia="zh-CN"/>
        </w:rPr>
        <w:t>托福</w:t>
      </w:r>
      <w:proofErr w:type="spellStart"/>
      <w:r w:rsidRPr="00F4379F">
        <w:rPr>
          <w:rFonts w:asciiTheme="majorHAnsi" w:eastAsia="宋体" w:hAnsiTheme="majorHAnsi"/>
          <w:color w:val="000000"/>
          <w:sz w:val="21"/>
          <w:szCs w:val="21"/>
          <w:lang w:eastAsia="zh-CN"/>
        </w:rPr>
        <w:t>iBT</w:t>
      </w:r>
      <w:proofErr w:type="spellEnd"/>
      <w:r w:rsidRPr="00F4379F">
        <w:rPr>
          <w:rFonts w:asciiTheme="majorHAnsi" w:eastAsia="宋体" w:hAnsiTheme="majorHAnsi"/>
          <w:color w:val="000000"/>
          <w:sz w:val="21"/>
          <w:szCs w:val="21"/>
          <w:lang w:eastAsia="zh-CN"/>
        </w:rPr>
        <w:t xml:space="preserve"> 60</w:t>
      </w:r>
      <w:r w:rsidRPr="00F4379F">
        <w:rPr>
          <w:rFonts w:asciiTheme="majorHAnsi" w:eastAsia="宋体" w:hAnsiTheme="majorHAnsi" w:hint="eastAsia"/>
          <w:color w:val="000000"/>
          <w:sz w:val="21"/>
          <w:szCs w:val="21"/>
          <w:lang w:eastAsia="zh-CN"/>
        </w:rPr>
        <w:t>或同等水平</w:t>
      </w:r>
      <w:r w:rsidRPr="00F4379F">
        <w:rPr>
          <w:rFonts w:asciiTheme="majorHAnsi" w:eastAsia="宋体" w:hAnsiTheme="majorHAnsi" w:cstheme="minorHAnsi" w:hint="eastAsia"/>
          <w:smallCaps/>
          <w:sz w:val="21"/>
          <w:szCs w:val="21"/>
          <w:lang w:eastAsia="zh-CN"/>
        </w:rPr>
        <w:t>，不需要提供语言成绩</w:t>
      </w:r>
    </w:p>
    <w:p w14:paraId="4282733A" w14:textId="76160AFE" w:rsidR="00317205" w:rsidRPr="0001613A" w:rsidRDefault="00F4379F" w:rsidP="00317205">
      <w:pPr>
        <w:pStyle w:val="a4"/>
        <w:widowControl/>
        <w:numPr>
          <w:ilvl w:val="0"/>
          <w:numId w:val="6"/>
        </w:numPr>
        <w:spacing w:after="200" w:line="276" w:lineRule="auto"/>
        <w:contextualSpacing/>
        <w:rPr>
          <w:rFonts w:asciiTheme="majorHAnsi" w:eastAsiaTheme="minorEastAsia" w:hAnsiTheme="majorHAnsi" w:cstheme="minorHAnsi"/>
          <w:smallCaps/>
          <w:sz w:val="21"/>
          <w:szCs w:val="21"/>
          <w:lang w:eastAsia="zh-CN"/>
        </w:rPr>
      </w:pPr>
      <w:r w:rsidRPr="00F4379F">
        <w:rPr>
          <w:rFonts w:asciiTheme="majorHAnsi" w:eastAsia="宋体" w:hAnsiTheme="majorHAnsi" w:cstheme="minorHAnsi" w:hint="eastAsia"/>
          <w:smallCaps/>
          <w:sz w:val="21"/>
          <w:szCs w:val="21"/>
          <w:lang w:eastAsia="zh-CN"/>
        </w:rPr>
        <w:t>入学时学生需要年满</w:t>
      </w:r>
      <w:r w:rsidRPr="00F4379F">
        <w:rPr>
          <w:rFonts w:asciiTheme="majorHAnsi" w:eastAsia="宋体" w:hAnsiTheme="majorHAnsi" w:cstheme="minorHAnsi"/>
          <w:smallCaps/>
          <w:sz w:val="21"/>
          <w:szCs w:val="21"/>
          <w:lang w:eastAsia="zh-CN"/>
        </w:rPr>
        <w:t>18</w:t>
      </w:r>
      <w:r w:rsidRPr="00F4379F">
        <w:rPr>
          <w:rFonts w:asciiTheme="majorHAnsi" w:eastAsia="宋体" w:hAnsiTheme="majorHAnsi" w:cstheme="minorHAnsi" w:hint="eastAsia"/>
          <w:smallCaps/>
          <w:sz w:val="21"/>
          <w:szCs w:val="21"/>
          <w:lang w:eastAsia="zh-CN"/>
        </w:rPr>
        <w:t>岁</w:t>
      </w:r>
    </w:p>
    <w:p w14:paraId="218B4001" w14:textId="77777777" w:rsidR="00317205" w:rsidRPr="0001613A" w:rsidRDefault="00317205" w:rsidP="00317205">
      <w:pPr>
        <w:pStyle w:val="a4"/>
        <w:rPr>
          <w:rFonts w:asciiTheme="majorHAnsi" w:eastAsiaTheme="minorEastAsia" w:hAnsiTheme="majorHAnsi" w:cstheme="minorHAnsi"/>
          <w:smallCaps/>
          <w:sz w:val="21"/>
          <w:szCs w:val="21"/>
          <w:lang w:eastAsia="zh-CN"/>
        </w:rPr>
      </w:pPr>
    </w:p>
    <w:p w14:paraId="76232839" w14:textId="798A8205" w:rsidR="00D25A77" w:rsidRPr="0001613A" w:rsidRDefault="00F4379F" w:rsidP="00C84E58">
      <w:pPr>
        <w:rPr>
          <w:rFonts w:asciiTheme="majorHAnsi" w:eastAsiaTheme="minorEastAsia" w:hAnsiTheme="majorHAnsi" w:cstheme="minorHAnsi"/>
          <w:color w:val="222222"/>
          <w:sz w:val="21"/>
          <w:szCs w:val="21"/>
          <w:lang w:val="en-CA" w:eastAsia="zh-CN"/>
        </w:rPr>
      </w:pPr>
      <w:r w:rsidRPr="00F4379F">
        <w:rPr>
          <w:rFonts w:asciiTheme="majorHAnsi" w:eastAsia="宋体" w:hAnsiTheme="majorHAnsi" w:cstheme="minorHAnsi"/>
          <w:sz w:val="21"/>
          <w:szCs w:val="21"/>
          <w:lang w:val="en-CA" w:eastAsia="zh-CN"/>
        </w:rPr>
        <w:t>4.</w:t>
      </w:r>
      <w:r w:rsidRPr="00F4379F">
        <w:rPr>
          <w:rFonts w:asciiTheme="majorHAnsi" w:eastAsia="宋体" w:hAnsiTheme="majorHAnsi" w:cstheme="minorHAnsi" w:hint="eastAsia"/>
          <w:b/>
          <w:bCs/>
          <w:color w:val="222222"/>
          <w:sz w:val="21"/>
          <w:szCs w:val="21"/>
          <w:bdr w:val="none" w:sz="0" w:space="0" w:color="auto" w:frame="1"/>
          <w:lang w:val="en-CA" w:eastAsia="zh-CN"/>
        </w:rPr>
        <w:t>截止日期</w:t>
      </w:r>
      <w:r w:rsidR="009959A3" w:rsidRPr="0001613A">
        <w:rPr>
          <w:rFonts w:asciiTheme="majorHAnsi" w:eastAsiaTheme="minorEastAsia" w:hAnsiTheme="majorHAnsi" w:cstheme="minorHAnsi"/>
          <w:color w:val="222222"/>
          <w:sz w:val="21"/>
          <w:szCs w:val="21"/>
          <w:lang w:val="en-CA" w:eastAsia="zh-CN"/>
        </w:rPr>
        <w:br/>
      </w:r>
    </w:p>
    <w:p w14:paraId="3DCB05F2" w14:textId="0851FEE4" w:rsidR="00317205" w:rsidRPr="0001613A" w:rsidRDefault="00F4379F" w:rsidP="00317205">
      <w:pPr>
        <w:rPr>
          <w:rFonts w:asciiTheme="majorHAnsi" w:eastAsiaTheme="minorEastAsia" w:hAnsiTheme="majorHAnsi" w:cstheme="minorHAnsi"/>
          <w:color w:val="222222"/>
          <w:sz w:val="21"/>
          <w:szCs w:val="21"/>
          <w:lang w:eastAsia="zh-CN"/>
        </w:rPr>
      </w:pPr>
      <w:r w:rsidRPr="00F4379F">
        <w:rPr>
          <w:rFonts w:asciiTheme="majorHAnsi" w:eastAsia="宋体" w:hAnsiTheme="majorHAnsi" w:cstheme="minorHAnsi"/>
          <w:b/>
          <w:color w:val="222222"/>
          <w:sz w:val="21"/>
          <w:szCs w:val="21"/>
          <w:lang w:eastAsia="zh-CN"/>
        </w:rPr>
        <w:t xml:space="preserve">  </w:t>
      </w:r>
      <w:r w:rsidRPr="00F4379F">
        <w:rPr>
          <w:rFonts w:asciiTheme="majorHAnsi" w:eastAsia="宋体" w:hAnsiTheme="majorHAnsi" w:cstheme="minorHAnsi" w:hint="eastAsia"/>
          <w:color w:val="222222"/>
          <w:sz w:val="21"/>
          <w:szCs w:val="21"/>
          <w:lang w:eastAsia="zh-CN"/>
        </w:rPr>
        <w:t>建议所有课程均提前至少</w:t>
      </w:r>
      <w:r w:rsidRPr="00F4379F">
        <w:rPr>
          <w:rFonts w:asciiTheme="majorHAnsi" w:eastAsia="宋体" w:hAnsiTheme="majorHAnsi" w:cstheme="minorHAnsi"/>
          <w:color w:val="222222"/>
          <w:sz w:val="21"/>
          <w:szCs w:val="21"/>
          <w:lang w:eastAsia="zh-CN"/>
        </w:rPr>
        <w:t>2</w:t>
      </w:r>
      <w:r w:rsidRPr="00F4379F">
        <w:rPr>
          <w:rFonts w:asciiTheme="majorHAnsi" w:eastAsia="宋体" w:hAnsiTheme="majorHAnsi" w:cstheme="minorHAnsi" w:hint="eastAsia"/>
          <w:color w:val="222222"/>
          <w:sz w:val="21"/>
          <w:szCs w:val="21"/>
          <w:lang w:eastAsia="zh-CN"/>
        </w:rPr>
        <w:t>周以上递交申请。</w:t>
      </w:r>
    </w:p>
    <w:p w14:paraId="30AFFCD7" w14:textId="77777777" w:rsidR="00317205" w:rsidRPr="0001613A" w:rsidRDefault="00317205" w:rsidP="00317205">
      <w:pPr>
        <w:rPr>
          <w:rFonts w:asciiTheme="majorHAnsi" w:eastAsiaTheme="minorEastAsia" w:hAnsiTheme="majorHAnsi" w:cstheme="minorHAnsi"/>
          <w:b/>
          <w:bCs/>
          <w:color w:val="222222"/>
          <w:sz w:val="21"/>
          <w:szCs w:val="21"/>
          <w:bdr w:val="none" w:sz="0" w:space="0" w:color="auto" w:frame="1"/>
          <w:lang w:val="en-CA" w:eastAsia="zh-CN"/>
        </w:rPr>
      </w:pPr>
    </w:p>
    <w:p w14:paraId="6A839B78" w14:textId="5ECCD025" w:rsidR="00317205" w:rsidRPr="0001613A" w:rsidRDefault="00F4379F" w:rsidP="00317205">
      <w:pPr>
        <w:rPr>
          <w:rFonts w:asciiTheme="majorHAnsi" w:eastAsiaTheme="minorEastAsia" w:hAnsiTheme="majorHAnsi" w:cstheme="minorHAnsi"/>
          <w:b/>
          <w:bCs/>
          <w:color w:val="222222"/>
          <w:sz w:val="21"/>
          <w:szCs w:val="21"/>
          <w:bdr w:val="none" w:sz="0" w:space="0" w:color="auto" w:frame="1"/>
          <w:lang w:val="en-CA" w:eastAsia="zh-CN"/>
        </w:rPr>
      </w:pPr>
      <w:r w:rsidRPr="00F4379F">
        <w:rPr>
          <w:rFonts w:asciiTheme="majorHAnsi" w:eastAsia="宋体" w:hAnsiTheme="majorHAnsi" w:cstheme="minorHAnsi"/>
          <w:b/>
          <w:bCs/>
          <w:color w:val="222222"/>
          <w:sz w:val="21"/>
          <w:szCs w:val="21"/>
          <w:bdr w:val="none" w:sz="0" w:space="0" w:color="auto" w:frame="1"/>
          <w:lang w:val="en-CA" w:eastAsia="zh-CN"/>
        </w:rPr>
        <w:t>5.</w:t>
      </w:r>
      <w:r w:rsidRPr="00F4379F">
        <w:rPr>
          <w:rFonts w:asciiTheme="majorHAnsi" w:eastAsia="宋体" w:hAnsiTheme="majorHAnsi" w:cstheme="minorHAnsi" w:hint="eastAsia"/>
          <w:b/>
          <w:bCs/>
          <w:color w:val="222222"/>
          <w:sz w:val="21"/>
          <w:szCs w:val="21"/>
          <w:bdr w:val="none" w:sz="0" w:space="0" w:color="auto" w:frame="1"/>
          <w:lang w:val="en-CA" w:eastAsia="zh-CN"/>
        </w:rPr>
        <w:t>报名方式</w:t>
      </w:r>
    </w:p>
    <w:p w14:paraId="55F042DA" w14:textId="35C43D1B" w:rsidR="00317205" w:rsidRPr="0001613A" w:rsidRDefault="00F4379F" w:rsidP="005F4DF3">
      <w:pPr>
        <w:pStyle w:val="Default"/>
        <w:numPr>
          <w:ilvl w:val="0"/>
          <w:numId w:val="10"/>
        </w:numPr>
        <w:rPr>
          <w:rStyle w:val="A10"/>
          <w:rFonts w:asciiTheme="majorHAnsi" w:eastAsiaTheme="minorEastAsia" w:hAnsiTheme="majorHAnsi" w:cstheme="minorHAnsi"/>
          <w:sz w:val="21"/>
          <w:szCs w:val="21"/>
        </w:rPr>
      </w:pPr>
      <w:r w:rsidRPr="00F4379F">
        <w:rPr>
          <w:rStyle w:val="A10"/>
          <w:rFonts w:asciiTheme="majorHAnsi" w:hAnsiTheme="majorHAnsi" w:cstheme="minorHAnsi" w:hint="eastAsia"/>
          <w:sz w:val="21"/>
          <w:szCs w:val="21"/>
        </w:rPr>
        <w:t>发送汇总表：请将汇总表（见附件）</w:t>
      </w:r>
      <w:hyperlink r:id="rId11" w:history="1">
        <w:r w:rsidRPr="00F4379F">
          <w:rPr>
            <w:rStyle w:val="a9"/>
            <w:rFonts w:asciiTheme="majorHAnsi" w:hAnsiTheme="majorHAnsi" w:cstheme="minorHAnsi" w:hint="eastAsia"/>
            <w:sz w:val="21"/>
            <w:szCs w:val="21"/>
          </w:rPr>
          <w:t>填写好后发送到国际处</w:t>
        </w:r>
      </w:hyperlink>
      <w:r w:rsidRPr="00F4379F">
        <w:rPr>
          <w:rStyle w:val="A10"/>
          <w:rFonts w:asciiTheme="majorHAnsi" w:hAnsiTheme="majorHAnsi" w:cstheme="minorHAnsi" w:hint="eastAsia"/>
          <w:sz w:val="21"/>
          <w:szCs w:val="21"/>
        </w:rPr>
        <w:t>邮箱，邮件主题请注明</w:t>
      </w:r>
      <w:r w:rsidRPr="00F4379F">
        <w:rPr>
          <w:rStyle w:val="A10"/>
          <w:rFonts w:asciiTheme="majorHAnsi" w:hAnsiTheme="majorHAnsi" w:cstheme="minorHAnsi"/>
          <w:sz w:val="21"/>
          <w:szCs w:val="21"/>
        </w:rPr>
        <w:t>“</w:t>
      </w:r>
      <w:r w:rsidRPr="00F4379F">
        <w:rPr>
          <w:rStyle w:val="A10"/>
          <w:rFonts w:asciiTheme="majorHAnsi" w:hAnsiTheme="majorHAnsi" w:cstheme="minorHAnsi" w:hint="eastAsia"/>
          <w:sz w:val="21"/>
          <w:szCs w:val="21"/>
        </w:rPr>
        <w:t>本人姓名</w:t>
      </w:r>
      <w:r w:rsidRPr="00F4379F">
        <w:rPr>
          <w:rStyle w:val="A10"/>
          <w:rFonts w:asciiTheme="majorHAnsi" w:hAnsiTheme="majorHAnsi" w:cstheme="minorHAnsi"/>
          <w:sz w:val="21"/>
          <w:szCs w:val="21"/>
        </w:rPr>
        <w:t>+</w:t>
      </w:r>
      <w:r w:rsidRPr="00F4379F">
        <w:rPr>
          <w:rStyle w:val="A10"/>
          <w:rFonts w:asciiTheme="majorHAnsi" w:hAnsiTheme="majorHAnsi" w:cstheme="minorHAnsi" w:hint="eastAsia"/>
          <w:sz w:val="21"/>
          <w:szCs w:val="21"/>
        </w:rPr>
        <w:t>加州欧文</w:t>
      </w:r>
      <w:r w:rsidRPr="00F4379F">
        <w:rPr>
          <w:rStyle w:val="A10"/>
          <w:rFonts w:asciiTheme="majorHAnsi" w:hAnsiTheme="majorHAnsi" w:cstheme="minorHAnsi"/>
          <w:sz w:val="21"/>
          <w:szCs w:val="21"/>
        </w:rPr>
        <w:t>EUR</w:t>
      </w:r>
      <w:r w:rsidRPr="00F4379F">
        <w:rPr>
          <w:rStyle w:val="A10"/>
          <w:rFonts w:asciiTheme="majorHAnsi" w:hAnsiTheme="majorHAnsi" w:cstheme="minorHAnsi" w:hint="eastAsia"/>
          <w:sz w:val="21"/>
          <w:szCs w:val="21"/>
        </w:rPr>
        <w:t>报名</w:t>
      </w:r>
      <w:r w:rsidRPr="00F4379F">
        <w:rPr>
          <w:rStyle w:val="A10"/>
          <w:rFonts w:asciiTheme="majorHAnsi" w:hAnsiTheme="majorHAnsi" w:cstheme="minorHAnsi"/>
          <w:sz w:val="21"/>
          <w:szCs w:val="21"/>
        </w:rPr>
        <w:t>”;</w:t>
      </w:r>
    </w:p>
    <w:p w14:paraId="7D41937D" w14:textId="0F95A7C0" w:rsidR="00317205" w:rsidRPr="0001613A" w:rsidRDefault="00F4379F" w:rsidP="005F4DF3">
      <w:pPr>
        <w:pStyle w:val="a4"/>
        <w:numPr>
          <w:ilvl w:val="0"/>
          <w:numId w:val="10"/>
        </w:numPr>
        <w:jc w:val="both"/>
        <w:rPr>
          <w:rStyle w:val="A10"/>
          <w:rFonts w:asciiTheme="majorHAnsi" w:eastAsiaTheme="minorEastAsia" w:hAnsiTheme="majorHAnsi" w:cstheme="minorHAnsi"/>
          <w:sz w:val="21"/>
          <w:szCs w:val="21"/>
          <w:lang w:eastAsia="zh-CN"/>
        </w:rPr>
      </w:pPr>
      <w:r w:rsidRPr="00F4379F">
        <w:rPr>
          <w:rFonts w:asciiTheme="majorHAnsi" w:eastAsia="宋体" w:hAnsiTheme="majorHAnsi" w:cstheme="minorHAnsi" w:hint="eastAsia"/>
          <w:color w:val="000000"/>
          <w:sz w:val="21"/>
          <w:szCs w:val="21"/>
          <w:lang w:eastAsia="zh-CN"/>
        </w:rPr>
        <w:t>在线申请：请登录我校出国报名系统</w:t>
      </w:r>
      <w:r w:rsidRPr="00F4379F">
        <w:rPr>
          <w:rFonts w:asciiTheme="majorHAnsi" w:eastAsia="宋体" w:hAnsiTheme="majorHAnsi" w:cstheme="minorHAnsi"/>
          <w:color w:val="000000"/>
          <w:sz w:val="21"/>
          <w:szCs w:val="21"/>
          <w:lang w:eastAsia="zh-CN"/>
        </w:rPr>
        <w:t xml:space="preserve"> ;</w:t>
      </w:r>
    </w:p>
    <w:p w14:paraId="57C40AA2" w14:textId="77777777" w:rsidR="00317205" w:rsidRPr="0001613A" w:rsidRDefault="00317205" w:rsidP="00317205">
      <w:pPr>
        <w:rPr>
          <w:rFonts w:asciiTheme="majorHAnsi" w:eastAsiaTheme="minorEastAsia" w:hAnsiTheme="majorHAnsi" w:cstheme="minorHAnsi"/>
          <w:b/>
          <w:bCs/>
          <w:color w:val="222222"/>
          <w:sz w:val="21"/>
          <w:szCs w:val="21"/>
          <w:bdr w:val="none" w:sz="0" w:space="0" w:color="auto" w:frame="1"/>
          <w:lang w:eastAsia="zh-CN"/>
        </w:rPr>
      </w:pPr>
    </w:p>
    <w:p w14:paraId="16D8DC2B" w14:textId="702FD7E6" w:rsidR="00317205" w:rsidRPr="0001613A" w:rsidRDefault="00F4379F" w:rsidP="00317205">
      <w:pPr>
        <w:rPr>
          <w:rFonts w:asciiTheme="majorHAnsi" w:eastAsiaTheme="minorEastAsia" w:hAnsiTheme="majorHAnsi" w:cstheme="minorHAnsi"/>
          <w:b/>
          <w:bCs/>
          <w:color w:val="222222"/>
          <w:sz w:val="21"/>
          <w:szCs w:val="21"/>
          <w:bdr w:val="none" w:sz="0" w:space="0" w:color="auto" w:frame="1"/>
          <w:lang w:val="en-CA" w:eastAsia="zh-CN"/>
        </w:rPr>
      </w:pPr>
      <w:r w:rsidRPr="00F4379F">
        <w:rPr>
          <w:rFonts w:asciiTheme="majorHAnsi" w:eastAsia="宋体" w:hAnsiTheme="majorHAnsi" w:cstheme="minorHAnsi"/>
          <w:b/>
          <w:bCs/>
          <w:color w:val="222222"/>
          <w:sz w:val="21"/>
          <w:szCs w:val="21"/>
          <w:bdr w:val="none" w:sz="0" w:space="0" w:color="auto" w:frame="1"/>
          <w:lang w:val="en-CA" w:eastAsia="zh-CN"/>
        </w:rPr>
        <w:t xml:space="preserve">6. </w:t>
      </w:r>
      <w:r w:rsidRPr="00F4379F">
        <w:rPr>
          <w:rFonts w:asciiTheme="majorHAnsi" w:eastAsia="宋体" w:hAnsiTheme="majorHAnsi" w:cstheme="minorHAnsi" w:hint="eastAsia"/>
          <w:b/>
          <w:bCs/>
          <w:color w:val="222222"/>
          <w:sz w:val="21"/>
          <w:szCs w:val="21"/>
          <w:bdr w:val="none" w:sz="0" w:space="0" w:color="auto" w:frame="1"/>
          <w:lang w:val="en-CA" w:eastAsia="zh-CN"/>
        </w:rPr>
        <w:t>项目申请流程</w:t>
      </w:r>
    </w:p>
    <w:p w14:paraId="18832601" w14:textId="1981014C" w:rsidR="00317205" w:rsidRPr="0001613A" w:rsidRDefault="00F4379F" w:rsidP="00317205">
      <w:pPr>
        <w:pStyle w:val="a4"/>
        <w:widowControl/>
        <w:numPr>
          <w:ilvl w:val="0"/>
          <w:numId w:val="7"/>
        </w:numPr>
        <w:contextualSpacing/>
        <w:rPr>
          <w:rFonts w:asciiTheme="majorHAnsi" w:eastAsiaTheme="minorEastAsia" w:hAnsiTheme="majorHAnsi" w:cstheme="minorHAnsi"/>
          <w:bCs/>
          <w:color w:val="222222"/>
          <w:sz w:val="21"/>
          <w:szCs w:val="21"/>
          <w:bdr w:val="none" w:sz="0" w:space="0" w:color="auto" w:frame="1"/>
          <w:lang w:val="en-CA" w:eastAsia="zh-CN"/>
        </w:rPr>
      </w:pPr>
      <w:r w:rsidRPr="00F4379F">
        <w:rPr>
          <w:rFonts w:asciiTheme="majorHAnsi" w:eastAsia="宋体" w:hAnsiTheme="majorHAnsi" w:cstheme="minorHAnsi" w:hint="eastAsia"/>
          <w:bCs/>
          <w:color w:val="222222"/>
          <w:sz w:val="21"/>
          <w:szCs w:val="21"/>
          <w:bdr w:val="none" w:sz="0" w:space="0" w:color="auto" w:frame="1"/>
          <w:lang w:val="en-CA" w:eastAsia="zh-CN"/>
        </w:rPr>
        <w:t>按照要求填写课程申请表，缴纳全额学费至</w:t>
      </w:r>
      <w:r w:rsidRPr="00F4379F">
        <w:rPr>
          <w:rFonts w:asciiTheme="majorHAnsi" w:eastAsia="宋体" w:hAnsiTheme="majorHAnsi" w:cstheme="minorHAnsi"/>
          <w:bCs/>
          <w:color w:val="222222"/>
          <w:sz w:val="21"/>
          <w:szCs w:val="21"/>
          <w:bdr w:val="none" w:sz="0" w:space="0" w:color="auto" w:frame="1"/>
          <w:lang w:val="en-CA" w:eastAsia="zh-CN"/>
        </w:rPr>
        <w:t>UCI</w:t>
      </w:r>
      <w:r w:rsidRPr="00F4379F">
        <w:rPr>
          <w:rFonts w:asciiTheme="majorHAnsi" w:eastAsia="宋体" w:hAnsiTheme="majorHAnsi" w:cstheme="minorHAnsi" w:hint="eastAsia"/>
          <w:bCs/>
          <w:color w:val="222222"/>
          <w:sz w:val="21"/>
          <w:szCs w:val="21"/>
          <w:bdr w:val="none" w:sz="0" w:space="0" w:color="auto" w:frame="1"/>
          <w:lang w:val="en-CA" w:eastAsia="zh-CN"/>
        </w:rPr>
        <w:t>指定收款账户；</w:t>
      </w:r>
    </w:p>
    <w:p w14:paraId="7A55B9AB" w14:textId="6F51C761" w:rsidR="00317205" w:rsidRPr="0001613A" w:rsidRDefault="00F4379F" w:rsidP="00317205">
      <w:pPr>
        <w:pStyle w:val="a4"/>
        <w:widowControl/>
        <w:numPr>
          <w:ilvl w:val="0"/>
          <w:numId w:val="7"/>
        </w:numPr>
        <w:contextualSpacing/>
        <w:rPr>
          <w:rFonts w:asciiTheme="majorHAnsi" w:eastAsiaTheme="minorEastAsia" w:hAnsiTheme="majorHAnsi" w:cstheme="minorHAnsi"/>
          <w:bCs/>
          <w:color w:val="222222"/>
          <w:sz w:val="21"/>
          <w:szCs w:val="21"/>
          <w:bdr w:val="none" w:sz="0" w:space="0" w:color="auto" w:frame="1"/>
          <w:lang w:val="en-CA" w:eastAsia="zh-CN"/>
        </w:rPr>
      </w:pPr>
      <w:r w:rsidRPr="00F4379F">
        <w:rPr>
          <w:rFonts w:asciiTheme="majorHAnsi" w:eastAsia="宋体" w:hAnsiTheme="majorHAnsi" w:cstheme="minorHAnsi" w:hint="eastAsia"/>
          <w:bCs/>
          <w:color w:val="222222"/>
          <w:sz w:val="21"/>
          <w:szCs w:val="21"/>
          <w:bdr w:val="none" w:sz="0" w:space="0" w:color="auto" w:frame="1"/>
          <w:lang w:val="en-CA" w:eastAsia="zh-CN"/>
        </w:rPr>
        <w:t>将相关费用的汇款底单和相关申请材料（护照、申请表）递交给</w:t>
      </w:r>
      <w:r w:rsidRPr="00F4379F">
        <w:rPr>
          <w:rFonts w:asciiTheme="majorHAnsi" w:eastAsia="宋体" w:hAnsiTheme="majorHAnsi" w:cstheme="minorHAnsi"/>
          <w:bCs/>
          <w:color w:val="222222"/>
          <w:sz w:val="21"/>
          <w:szCs w:val="21"/>
          <w:bdr w:val="none" w:sz="0" w:space="0" w:color="auto" w:frame="1"/>
          <w:lang w:val="en-CA" w:eastAsia="zh-CN"/>
        </w:rPr>
        <w:t>UCI</w:t>
      </w:r>
      <w:r w:rsidRPr="00F4379F">
        <w:rPr>
          <w:rFonts w:asciiTheme="majorHAnsi" w:eastAsia="宋体" w:hAnsiTheme="majorHAnsi" w:cstheme="minorHAnsi" w:hint="eastAsia"/>
          <w:bCs/>
          <w:color w:val="222222"/>
          <w:sz w:val="21"/>
          <w:szCs w:val="21"/>
          <w:bdr w:val="none" w:sz="0" w:space="0" w:color="auto" w:frame="1"/>
          <w:lang w:val="en-CA" w:eastAsia="zh-CN"/>
        </w:rPr>
        <w:t>项目负责人；</w:t>
      </w:r>
    </w:p>
    <w:p w14:paraId="45C0D5FF" w14:textId="65AB6F0E" w:rsidR="00317205" w:rsidRPr="0001613A" w:rsidRDefault="00F4379F" w:rsidP="00317205">
      <w:pPr>
        <w:pStyle w:val="a4"/>
        <w:widowControl/>
        <w:numPr>
          <w:ilvl w:val="0"/>
          <w:numId w:val="7"/>
        </w:numPr>
        <w:contextualSpacing/>
        <w:rPr>
          <w:rFonts w:asciiTheme="majorHAnsi" w:eastAsiaTheme="minorEastAsia" w:hAnsiTheme="majorHAnsi" w:cstheme="minorHAnsi"/>
          <w:bCs/>
          <w:color w:val="222222"/>
          <w:sz w:val="21"/>
          <w:szCs w:val="21"/>
          <w:bdr w:val="none" w:sz="0" w:space="0" w:color="auto" w:frame="1"/>
          <w:lang w:val="en-CA" w:eastAsia="zh-CN"/>
        </w:rPr>
      </w:pPr>
      <w:r w:rsidRPr="00F4379F">
        <w:rPr>
          <w:rFonts w:asciiTheme="majorHAnsi" w:eastAsia="宋体" w:hAnsiTheme="majorHAnsi" w:cstheme="minorHAnsi" w:hint="eastAsia"/>
          <w:bCs/>
          <w:color w:val="222222"/>
          <w:sz w:val="21"/>
          <w:szCs w:val="21"/>
          <w:bdr w:val="none" w:sz="0" w:space="0" w:color="auto" w:frame="1"/>
          <w:lang w:val="en-CA" w:eastAsia="zh-CN"/>
        </w:rPr>
        <w:t>学校在收到学生申请材料之后</w:t>
      </w:r>
      <w:r w:rsidRPr="00F4379F">
        <w:rPr>
          <w:rFonts w:asciiTheme="majorHAnsi" w:eastAsia="宋体" w:hAnsiTheme="majorHAnsi" w:cstheme="minorHAnsi"/>
          <w:bCs/>
          <w:color w:val="222222"/>
          <w:sz w:val="21"/>
          <w:szCs w:val="21"/>
          <w:bdr w:val="none" w:sz="0" w:space="0" w:color="auto" w:frame="1"/>
          <w:lang w:val="en-CA" w:eastAsia="zh-CN"/>
        </w:rPr>
        <w:t>I-2</w:t>
      </w:r>
      <w:r w:rsidRPr="00F4379F">
        <w:rPr>
          <w:rFonts w:asciiTheme="majorHAnsi" w:eastAsia="宋体" w:hAnsiTheme="majorHAnsi" w:cstheme="minorHAnsi" w:hint="eastAsia"/>
          <w:bCs/>
          <w:color w:val="222222"/>
          <w:sz w:val="21"/>
          <w:szCs w:val="21"/>
          <w:bdr w:val="none" w:sz="0" w:space="0" w:color="auto" w:frame="1"/>
          <w:lang w:val="en-CA" w:eastAsia="zh-CN"/>
        </w:rPr>
        <w:t>周会出正式录取信；</w:t>
      </w:r>
    </w:p>
    <w:p w14:paraId="11DE81AA" w14:textId="0B845B38" w:rsidR="00EA5EEF" w:rsidRPr="0001613A" w:rsidRDefault="00F4379F" w:rsidP="00317205">
      <w:pPr>
        <w:pStyle w:val="a4"/>
        <w:widowControl/>
        <w:numPr>
          <w:ilvl w:val="0"/>
          <w:numId w:val="7"/>
        </w:numPr>
        <w:contextualSpacing/>
        <w:rPr>
          <w:rFonts w:asciiTheme="majorHAnsi" w:eastAsiaTheme="minorEastAsia" w:hAnsiTheme="majorHAnsi" w:cstheme="minorHAnsi"/>
          <w:bCs/>
          <w:color w:val="222222"/>
          <w:sz w:val="21"/>
          <w:szCs w:val="21"/>
          <w:bdr w:val="none" w:sz="0" w:space="0" w:color="auto" w:frame="1"/>
          <w:lang w:val="en-CA" w:eastAsia="zh-CN"/>
        </w:rPr>
      </w:pPr>
      <w:r w:rsidRPr="00F4379F">
        <w:rPr>
          <w:rFonts w:asciiTheme="majorHAnsi" w:eastAsia="宋体" w:hAnsiTheme="majorHAnsi" w:cstheme="minorHAnsi" w:hint="eastAsia"/>
          <w:bCs/>
          <w:color w:val="222222"/>
          <w:sz w:val="21"/>
          <w:szCs w:val="21"/>
          <w:bdr w:val="none" w:sz="0" w:space="0" w:color="auto" w:frame="1"/>
          <w:lang w:val="en-CA" w:eastAsia="zh-CN"/>
        </w:rPr>
        <w:t>开学前</w:t>
      </w:r>
      <w:r w:rsidRPr="00F4379F">
        <w:rPr>
          <w:rFonts w:asciiTheme="majorHAnsi" w:eastAsia="宋体" w:hAnsiTheme="majorHAnsi" w:cstheme="minorHAnsi"/>
          <w:bCs/>
          <w:color w:val="222222"/>
          <w:sz w:val="21"/>
          <w:szCs w:val="21"/>
          <w:bdr w:val="none" w:sz="0" w:space="0" w:color="auto" w:frame="1"/>
          <w:lang w:val="en-CA" w:eastAsia="zh-CN"/>
        </w:rPr>
        <w:t>1-2</w:t>
      </w:r>
      <w:r w:rsidRPr="00F4379F">
        <w:rPr>
          <w:rFonts w:asciiTheme="majorHAnsi" w:eastAsia="宋体" w:hAnsiTheme="majorHAnsi" w:cstheme="minorHAnsi" w:hint="eastAsia"/>
          <w:bCs/>
          <w:color w:val="222222"/>
          <w:sz w:val="21"/>
          <w:szCs w:val="21"/>
          <w:bdr w:val="none" w:sz="0" w:space="0" w:color="auto" w:frame="1"/>
          <w:lang w:val="en-CA" w:eastAsia="zh-CN"/>
        </w:rPr>
        <w:t>周，学校会发课程在线操作指引；</w:t>
      </w:r>
    </w:p>
    <w:p w14:paraId="20210B0F" w14:textId="77777777" w:rsidR="005F4DF3" w:rsidRPr="0001613A" w:rsidRDefault="00317205" w:rsidP="00BB47E5">
      <w:pPr>
        <w:pStyle w:val="a4"/>
        <w:widowControl/>
        <w:ind w:left="840"/>
        <w:contextualSpacing/>
        <w:rPr>
          <w:rFonts w:asciiTheme="majorHAnsi" w:eastAsiaTheme="minorEastAsia" w:hAnsiTheme="majorHAnsi" w:cstheme="minorHAnsi"/>
          <w:bCs/>
          <w:color w:val="222222"/>
          <w:sz w:val="21"/>
          <w:szCs w:val="21"/>
          <w:bdr w:val="none" w:sz="0" w:space="0" w:color="auto" w:frame="1"/>
          <w:lang w:val="en-CA" w:eastAsia="zh-CN"/>
        </w:rPr>
      </w:pPr>
      <w:r w:rsidRPr="0001613A">
        <w:rPr>
          <w:rFonts w:asciiTheme="majorHAnsi" w:eastAsiaTheme="minorEastAsia" w:hAnsiTheme="majorHAnsi" w:cstheme="minorHAnsi"/>
          <w:bCs/>
          <w:color w:val="222222"/>
          <w:sz w:val="21"/>
          <w:szCs w:val="21"/>
          <w:bdr w:val="none" w:sz="0" w:space="0" w:color="auto" w:frame="1"/>
          <w:lang w:val="en-CA" w:eastAsia="zh-CN"/>
        </w:rPr>
        <w:t xml:space="preserve">   </w:t>
      </w:r>
    </w:p>
    <w:p w14:paraId="2EB2100C" w14:textId="32A0C8C0" w:rsidR="00317205" w:rsidRPr="0001613A" w:rsidRDefault="00F4379F" w:rsidP="00317205">
      <w:pPr>
        <w:rPr>
          <w:rFonts w:asciiTheme="majorHAnsi" w:eastAsiaTheme="minorEastAsia" w:hAnsiTheme="majorHAnsi" w:cstheme="minorHAnsi"/>
          <w:color w:val="222222"/>
          <w:sz w:val="21"/>
          <w:szCs w:val="21"/>
          <w:lang w:val="en-CA" w:eastAsia="zh-CN"/>
        </w:rPr>
      </w:pPr>
      <w:r w:rsidRPr="00F4379F">
        <w:rPr>
          <w:rFonts w:asciiTheme="majorHAnsi" w:eastAsia="宋体" w:hAnsiTheme="majorHAnsi" w:cstheme="minorHAnsi" w:hint="eastAsia"/>
          <w:b/>
          <w:bCs/>
          <w:color w:val="222222"/>
          <w:sz w:val="21"/>
          <w:szCs w:val="21"/>
          <w:bdr w:val="none" w:sz="0" w:space="0" w:color="auto" w:frame="1"/>
          <w:lang w:val="en-CA" w:eastAsia="zh-CN"/>
        </w:rPr>
        <w:t>加州大学欧文分校申请联系方式</w:t>
      </w:r>
      <w:r w:rsidR="00317205" w:rsidRPr="0001613A">
        <w:rPr>
          <w:rFonts w:asciiTheme="majorHAnsi" w:eastAsiaTheme="minorEastAsia" w:hAnsiTheme="majorHAnsi" w:cstheme="minorHAnsi"/>
          <w:color w:val="222222"/>
          <w:sz w:val="21"/>
          <w:szCs w:val="21"/>
          <w:lang w:val="en-CA" w:eastAsia="zh-CN"/>
        </w:rPr>
        <w:br/>
      </w:r>
      <w:r w:rsidRPr="00F4379F">
        <w:rPr>
          <w:rFonts w:asciiTheme="majorHAnsi" w:eastAsia="宋体" w:hAnsiTheme="majorHAnsi" w:cstheme="minorHAnsi" w:hint="eastAsia"/>
          <w:color w:val="222222"/>
          <w:sz w:val="21"/>
          <w:szCs w:val="21"/>
          <w:lang w:val="en-CA" w:eastAsia="zh-CN"/>
        </w:rPr>
        <w:t>联系人：蔡铭老师</w:t>
      </w:r>
    </w:p>
    <w:p w14:paraId="001E6EC9" w14:textId="2619B6BB" w:rsidR="00317205" w:rsidRPr="0001613A" w:rsidRDefault="00F4379F" w:rsidP="00317205">
      <w:pPr>
        <w:rPr>
          <w:rFonts w:asciiTheme="majorHAnsi" w:eastAsiaTheme="minorEastAsia" w:hAnsiTheme="majorHAnsi" w:cstheme="minorHAnsi"/>
          <w:color w:val="222222"/>
          <w:sz w:val="21"/>
          <w:szCs w:val="21"/>
          <w:lang w:val="en-CA" w:eastAsia="zh-CN"/>
        </w:rPr>
      </w:pPr>
      <w:proofErr w:type="gramStart"/>
      <w:r w:rsidRPr="00F4379F">
        <w:rPr>
          <w:rFonts w:asciiTheme="majorHAnsi" w:eastAsia="宋体" w:hAnsiTheme="majorHAnsi" w:cstheme="minorHAnsi" w:hint="eastAsia"/>
          <w:color w:val="222222"/>
          <w:sz w:val="21"/>
          <w:szCs w:val="21"/>
          <w:lang w:val="en-CA" w:eastAsia="zh-CN"/>
        </w:rPr>
        <w:t>邮</w:t>
      </w:r>
      <w:proofErr w:type="gramEnd"/>
      <w:r w:rsidRPr="00F4379F">
        <w:rPr>
          <w:rFonts w:asciiTheme="majorHAnsi" w:eastAsia="宋体" w:hAnsiTheme="majorHAnsi" w:cstheme="minorHAnsi"/>
          <w:color w:val="222222"/>
          <w:sz w:val="21"/>
          <w:szCs w:val="21"/>
          <w:lang w:val="en-CA" w:eastAsia="zh-CN"/>
        </w:rPr>
        <w:t xml:space="preserve">   </w:t>
      </w:r>
      <w:r w:rsidRPr="00F4379F">
        <w:rPr>
          <w:rFonts w:asciiTheme="majorHAnsi" w:eastAsia="宋体" w:hAnsiTheme="majorHAnsi" w:cstheme="minorHAnsi" w:hint="eastAsia"/>
          <w:color w:val="222222"/>
          <w:sz w:val="21"/>
          <w:szCs w:val="21"/>
          <w:lang w:val="en-CA" w:eastAsia="zh-CN"/>
        </w:rPr>
        <w:t>箱：</w:t>
      </w:r>
      <w:hyperlink r:id="rId12" w:history="1">
        <w:r w:rsidRPr="00F4379F">
          <w:rPr>
            <w:rStyle w:val="a9"/>
            <w:rFonts w:asciiTheme="majorHAnsi" w:eastAsia="宋体" w:hAnsiTheme="majorHAnsi" w:cstheme="minorHAnsi"/>
            <w:sz w:val="21"/>
            <w:szCs w:val="21"/>
            <w:lang w:val="en-CA" w:eastAsia="zh-CN"/>
          </w:rPr>
          <w:t>mcai2@uci.edu</w:t>
        </w:r>
      </w:hyperlink>
    </w:p>
    <w:p w14:paraId="2A8CC101" w14:textId="4333CE9E" w:rsidR="00317205" w:rsidRPr="0001613A" w:rsidRDefault="00F4379F" w:rsidP="00317205">
      <w:pPr>
        <w:rPr>
          <w:rFonts w:asciiTheme="majorHAnsi" w:eastAsiaTheme="minorEastAsia" w:hAnsiTheme="majorHAnsi" w:cstheme="minorHAnsi"/>
          <w:sz w:val="21"/>
          <w:szCs w:val="21"/>
          <w:lang w:val="en-CA"/>
        </w:rPr>
      </w:pPr>
      <w:r w:rsidRPr="00F4379F">
        <w:rPr>
          <w:rFonts w:asciiTheme="majorHAnsi" w:eastAsia="宋体" w:hAnsiTheme="majorHAnsi" w:cstheme="minorHAnsi" w:hint="eastAsia"/>
          <w:color w:val="4F3F2D"/>
          <w:sz w:val="21"/>
          <w:szCs w:val="21"/>
          <w:lang w:val="en-CA" w:eastAsia="zh-CN"/>
        </w:rPr>
        <w:t>微</w:t>
      </w:r>
      <w:r w:rsidRPr="00F4379F">
        <w:rPr>
          <w:rFonts w:asciiTheme="majorHAnsi" w:eastAsia="宋体" w:hAnsiTheme="majorHAnsi" w:cstheme="minorHAnsi"/>
          <w:color w:val="4F3F2D"/>
          <w:sz w:val="21"/>
          <w:szCs w:val="21"/>
          <w:lang w:val="en-CA" w:eastAsia="zh-CN"/>
        </w:rPr>
        <w:t xml:space="preserve">   </w:t>
      </w:r>
      <w:r w:rsidRPr="00F4379F">
        <w:rPr>
          <w:rFonts w:asciiTheme="majorHAnsi" w:eastAsia="宋体" w:hAnsiTheme="majorHAnsi" w:cstheme="minorHAnsi" w:hint="eastAsia"/>
          <w:color w:val="4F3F2D"/>
          <w:sz w:val="21"/>
          <w:szCs w:val="21"/>
          <w:lang w:val="en-CA" w:eastAsia="zh-CN"/>
        </w:rPr>
        <w:t>信：</w:t>
      </w:r>
      <w:r w:rsidRPr="00F4379F">
        <w:rPr>
          <w:rFonts w:asciiTheme="majorHAnsi" w:eastAsia="宋体" w:hAnsiTheme="majorHAnsi" w:cstheme="minorHAnsi"/>
          <w:color w:val="4F3F2D"/>
          <w:sz w:val="21"/>
          <w:szCs w:val="21"/>
          <w:lang w:val="en-CA" w:eastAsia="zh-CN"/>
        </w:rPr>
        <w:t>247895687</w:t>
      </w:r>
    </w:p>
    <w:p w14:paraId="74D50EBD" w14:textId="77777777" w:rsidR="00940F46" w:rsidRPr="0001613A" w:rsidRDefault="00940F46" w:rsidP="00342EB3">
      <w:pPr>
        <w:spacing w:before="1"/>
        <w:rPr>
          <w:rFonts w:asciiTheme="majorHAnsi" w:eastAsiaTheme="minorEastAsia" w:hAnsiTheme="majorHAnsi" w:cstheme="minorHAnsi"/>
          <w:sz w:val="24"/>
          <w:szCs w:val="24"/>
          <w:lang w:val="en-CA" w:eastAsia="zh-CN"/>
        </w:rPr>
      </w:pPr>
    </w:p>
    <w:p w14:paraId="2CA36CE9" w14:textId="77777777" w:rsidR="004228DC" w:rsidRPr="0001613A" w:rsidRDefault="004228DC" w:rsidP="00342EB3">
      <w:pPr>
        <w:spacing w:before="1"/>
        <w:rPr>
          <w:rFonts w:asciiTheme="majorHAnsi" w:eastAsiaTheme="minorEastAsia" w:hAnsiTheme="majorHAnsi" w:cstheme="minorHAnsi"/>
          <w:sz w:val="24"/>
          <w:szCs w:val="24"/>
          <w:lang w:val="en-CA" w:eastAsia="zh-CN"/>
        </w:rPr>
      </w:pPr>
    </w:p>
    <w:p w14:paraId="1495F10D" w14:textId="77777777" w:rsidR="004228DC" w:rsidRPr="0001613A" w:rsidRDefault="004228DC" w:rsidP="00342EB3">
      <w:pPr>
        <w:spacing w:before="1"/>
        <w:rPr>
          <w:rFonts w:asciiTheme="majorHAnsi" w:eastAsiaTheme="minorEastAsia" w:hAnsiTheme="majorHAnsi" w:cstheme="minorHAnsi"/>
          <w:sz w:val="24"/>
          <w:szCs w:val="24"/>
          <w:lang w:val="en-CA" w:eastAsia="zh-CN"/>
        </w:rPr>
      </w:pPr>
    </w:p>
    <w:p w14:paraId="574D415C" w14:textId="77777777" w:rsidR="004228DC" w:rsidRPr="0001613A" w:rsidRDefault="004228DC" w:rsidP="004228DC">
      <w:pPr>
        <w:spacing w:before="1"/>
        <w:rPr>
          <w:rFonts w:asciiTheme="majorHAnsi" w:eastAsiaTheme="minorEastAsia" w:hAnsiTheme="majorHAnsi" w:cstheme="minorHAnsi"/>
          <w:sz w:val="24"/>
          <w:szCs w:val="24"/>
          <w:lang w:val="en-CA" w:eastAsia="zh-CN"/>
        </w:rPr>
      </w:pPr>
    </w:p>
    <w:sectPr w:rsidR="004228DC" w:rsidRPr="0001613A" w:rsidSect="005F4DF3">
      <w:footerReference w:type="default" r:id="rId13"/>
      <w:pgSz w:w="12240" w:h="15840"/>
      <w:pgMar w:top="760" w:right="1701" w:bottom="278"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DDFE03" w14:textId="77777777" w:rsidR="00CB6B1F" w:rsidRDefault="00CB6B1F" w:rsidP="00BB6F40">
      <w:r>
        <w:separator/>
      </w:r>
    </w:p>
  </w:endnote>
  <w:endnote w:type="continuationSeparator" w:id="0">
    <w:p w14:paraId="1A5EC34A" w14:textId="77777777" w:rsidR="00CB6B1F" w:rsidRDefault="00CB6B1F" w:rsidP="00BB6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PMingLiU">
    <w:altName w:val="PMingLiU"/>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5175629"/>
      <w:docPartObj>
        <w:docPartGallery w:val="Page Numbers (Bottom of Page)"/>
        <w:docPartUnique/>
      </w:docPartObj>
    </w:sdtPr>
    <w:sdtEndPr/>
    <w:sdtContent>
      <w:p w14:paraId="4B851AEE" w14:textId="2FBA1258" w:rsidR="00854143" w:rsidRDefault="0018494D">
        <w:pPr>
          <w:pStyle w:val="a7"/>
          <w:jc w:val="right"/>
        </w:pPr>
        <w:r>
          <w:fldChar w:fldCharType="begin"/>
        </w:r>
        <w:r w:rsidR="00854143">
          <w:instrText>PAGE   \* MERGEFORMAT</w:instrText>
        </w:r>
        <w:r>
          <w:fldChar w:fldCharType="separate"/>
        </w:r>
        <w:r w:rsidR="00F4379F" w:rsidRPr="00F4379F">
          <w:rPr>
            <w:rFonts w:eastAsia="宋体"/>
            <w:noProof/>
            <w:lang w:val="zh-CN" w:eastAsia="zh-TW"/>
          </w:rPr>
          <w:t>3</w:t>
        </w:r>
        <w:r>
          <w:fldChar w:fldCharType="end"/>
        </w:r>
      </w:p>
    </w:sdtContent>
  </w:sdt>
  <w:p w14:paraId="4C66EB23" w14:textId="77777777" w:rsidR="00854143" w:rsidRDefault="0085414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ABB5A3" w14:textId="77777777" w:rsidR="00CB6B1F" w:rsidRDefault="00CB6B1F" w:rsidP="00BB6F40">
      <w:r>
        <w:separator/>
      </w:r>
    </w:p>
  </w:footnote>
  <w:footnote w:type="continuationSeparator" w:id="0">
    <w:p w14:paraId="28258C4B" w14:textId="77777777" w:rsidR="00CB6B1F" w:rsidRDefault="00CB6B1F" w:rsidP="00BB6F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CF092B84"/>
    <w:multiLevelType w:val="multilevel"/>
    <w:tmpl w:val="CF092B84"/>
    <w:lvl w:ilvl="0">
      <w:start w:val="16"/>
      <w:numFmt w:val="upperLetter"/>
      <w:lvlText w:val="%1"/>
      <w:lvlJc w:val="left"/>
      <w:pPr>
        <w:ind w:left="606" w:hanging="447"/>
      </w:pPr>
      <w:rPr>
        <w:rFonts w:hint="default"/>
      </w:rPr>
    </w:lvl>
    <w:lvl w:ilvl="1">
      <w:start w:val="15"/>
      <w:numFmt w:val="upperLetter"/>
      <w:lvlText w:val="%1.%2."/>
      <w:lvlJc w:val="left"/>
      <w:pPr>
        <w:ind w:left="606" w:hanging="447"/>
      </w:pPr>
      <w:rPr>
        <w:rFonts w:ascii="Times New Roman" w:eastAsia="Times New Roman" w:hAnsi="Times New Roman" w:hint="default"/>
        <w:w w:val="102"/>
        <w:sz w:val="21"/>
        <w:szCs w:val="21"/>
      </w:rPr>
    </w:lvl>
    <w:lvl w:ilvl="2">
      <w:start w:val="1"/>
      <w:numFmt w:val="bullet"/>
      <w:lvlText w:val=""/>
      <w:lvlJc w:val="left"/>
      <w:pPr>
        <w:ind w:left="1960" w:hanging="420"/>
      </w:pPr>
      <w:rPr>
        <w:rFonts w:ascii="Wingdings" w:eastAsia="Wingdings" w:hAnsi="Wingdings" w:hint="default"/>
        <w:sz w:val="21"/>
        <w:szCs w:val="21"/>
      </w:rPr>
    </w:lvl>
    <w:lvl w:ilvl="3">
      <w:start w:val="1"/>
      <w:numFmt w:val="bullet"/>
      <w:lvlText w:val="•"/>
      <w:lvlJc w:val="left"/>
      <w:pPr>
        <w:ind w:left="3653" w:hanging="420"/>
      </w:pPr>
      <w:rPr>
        <w:rFonts w:hint="default"/>
      </w:rPr>
    </w:lvl>
    <w:lvl w:ilvl="4">
      <w:start w:val="1"/>
      <w:numFmt w:val="bullet"/>
      <w:lvlText w:val="•"/>
      <w:lvlJc w:val="left"/>
      <w:pPr>
        <w:ind w:left="4500" w:hanging="420"/>
      </w:pPr>
      <w:rPr>
        <w:rFonts w:hint="default"/>
      </w:rPr>
    </w:lvl>
    <w:lvl w:ilvl="5">
      <w:start w:val="1"/>
      <w:numFmt w:val="bullet"/>
      <w:lvlText w:val="•"/>
      <w:lvlJc w:val="left"/>
      <w:pPr>
        <w:ind w:left="5346" w:hanging="420"/>
      </w:pPr>
      <w:rPr>
        <w:rFonts w:hint="default"/>
      </w:rPr>
    </w:lvl>
    <w:lvl w:ilvl="6">
      <w:start w:val="1"/>
      <w:numFmt w:val="bullet"/>
      <w:lvlText w:val="•"/>
      <w:lvlJc w:val="left"/>
      <w:pPr>
        <w:ind w:left="6193" w:hanging="420"/>
      </w:pPr>
      <w:rPr>
        <w:rFonts w:hint="default"/>
      </w:rPr>
    </w:lvl>
    <w:lvl w:ilvl="7">
      <w:start w:val="1"/>
      <w:numFmt w:val="bullet"/>
      <w:lvlText w:val="•"/>
      <w:lvlJc w:val="left"/>
      <w:pPr>
        <w:ind w:left="7040" w:hanging="420"/>
      </w:pPr>
      <w:rPr>
        <w:rFonts w:hint="default"/>
      </w:rPr>
    </w:lvl>
    <w:lvl w:ilvl="8">
      <w:start w:val="1"/>
      <w:numFmt w:val="bullet"/>
      <w:lvlText w:val="•"/>
      <w:lvlJc w:val="left"/>
      <w:pPr>
        <w:ind w:left="7886" w:hanging="420"/>
      </w:pPr>
      <w:rPr>
        <w:rFonts w:hint="default"/>
      </w:rPr>
    </w:lvl>
  </w:abstractNum>
  <w:abstractNum w:abstractNumId="1" w15:restartNumberingAfterBreak="0">
    <w:nsid w:val="0053208E"/>
    <w:multiLevelType w:val="multilevel"/>
    <w:tmpl w:val="0053208E"/>
    <w:lvl w:ilvl="0">
      <w:start w:val="1"/>
      <w:numFmt w:val="bullet"/>
      <w:lvlText w:val="□"/>
      <w:lvlJc w:val="left"/>
      <w:pPr>
        <w:ind w:left="127" w:hanging="128"/>
      </w:pPr>
      <w:rPr>
        <w:rFonts w:ascii="Times New Roman" w:eastAsia="Times New Roman" w:hAnsi="Times New Roman" w:hint="default"/>
        <w:w w:val="77"/>
        <w:sz w:val="10"/>
        <w:szCs w:val="10"/>
      </w:rPr>
    </w:lvl>
    <w:lvl w:ilvl="1">
      <w:start w:val="1"/>
      <w:numFmt w:val="bullet"/>
      <w:lvlText w:val="•"/>
      <w:lvlJc w:val="left"/>
      <w:pPr>
        <w:ind w:left="211" w:hanging="128"/>
      </w:pPr>
      <w:rPr>
        <w:rFonts w:hint="default"/>
      </w:rPr>
    </w:lvl>
    <w:lvl w:ilvl="2">
      <w:start w:val="1"/>
      <w:numFmt w:val="bullet"/>
      <w:lvlText w:val="•"/>
      <w:lvlJc w:val="left"/>
      <w:pPr>
        <w:ind w:left="295" w:hanging="128"/>
      </w:pPr>
      <w:rPr>
        <w:rFonts w:hint="default"/>
      </w:rPr>
    </w:lvl>
    <w:lvl w:ilvl="3">
      <w:start w:val="1"/>
      <w:numFmt w:val="bullet"/>
      <w:lvlText w:val="•"/>
      <w:lvlJc w:val="left"/>
      <w:pPr>
        <w:ind w:left="380" w:hanging="128"/>
      </w:pPr>
      <w:rPr>
        <w:rFonts w:hint="default"/>
      </w:rPr>
    </w:lvl>
    <w:lvl w:ilvl="4">
      <w:start w:val="1"/>
      <w:numFmt w:val="bullet"/>
      <w:lvlText w:val="•"/>
      <w:lvlJc w:val="left"/>
      <w:pPr>
        <w:ind w:left="464" w:hanging="128"/>
      </w:pPr>
      <w:rPr>
        <w:rFonts w:hint="default"/>
      </w:rPr>
    </w:lvl>
    <w:lvl w:ilvl="5">
      <w:start w:val="1"/>
      <w:numFmt w:val="bullet"/>
      <w:lvlText w:val="•"/>
      <w:lvlJc w:val="left"/>
      <w:pPr>
        <w:ind w:left="549" w:hanging="128"/>
      </w:pPr>
      <w:rPr>
        <w:rFonts w:hint="default"/>
      </w:rPr>
    </w:lvl>
    <w:lvl w:ilvl="6">
      <w:start w:val="1"/>
      <w:numFmt w:val="bullet"/>
      <w:lvlText w:val="•"/>
      <w:lvlJc w:val="left"/>
      <w:pPr>
        <w:ind w:left="633" w:hanging="128"/>
      </w:pPr>
      <w:rPr>
        <w:rFonts w:hint="default"/>
      </w:rPr>
    </w:lvl>
    <w:lvl w:ilvl="7">
      <w:start w:val="1"/>
      <w:numFmt w:val="bullet"/>
      <w:lvlText w:val="•"/>
      <w:lvlJc w:val="left"/>
      <w:pPr>
        <w:ind w:left="717" w:hanging="128"/>
      </w:pPr>
      <w:rPr>
        <w:rFonts w:hint="default"/>
      </w:rPr>
    </w:lvl>
    <w:lvl w:ilvl="8">
      <w:start w:val="1"/>
      <w:numFmt w:val="bullet"/>
      <w:lvlText w:val="•"/>
      <w:lvlJc w:val="left"/>
      <w:pPr>
        <w:ind w:left="802" w:hanging="128"/>
      </w:pPr>
      <w:rPr>
        <w:rFonts w:hint="default"/>
      </w:rPr>
    </w:lvl>
  </w:abstractNum>
  <w:abstractNum w:abstractNumId="2" w15:restartNumberingAfterBreak="0">
    <w:nsid w:val="08392E28"/>
    <w:multiLevelType w:val="hybridMultilevel"/>
    <w:tmpl w:val="AAD2B51A"/>
    <w:lvl w:ilvl="0" w:tplc="7FAC486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9DE39FD"/>
    <w:multiLevelType w:val="hybridMultilevel"/>
    <w:tmpl w:val="D5769BD2"/>
    <w:lvl w:ilvl="0" w:tplc="0409000F">
      <w:start w:val="1"/>
      <w:numFmt w:val="decimal"/>
      <w:lvlText w:val="%1."/>
      <w:lvlJc w:val="left"/>
      <w:pPr>
        <w:ind w:left="570" w:hanging="420"/>
      </w:pPr>
    </w:lvl>
    <w:lvl w:ilvl="1" w:tplc="04090019" w:tentative="1">
      <w:start w:val="1"/>
      <w:numFmt w:val="lowerLetter"/>
      <w:lvlText w:val="%2)"/>
      <w:lvlJc w:val="left"/>
      <w:pPr>
        <w:ind w:left="990" w:hanging="420"/>
      </w:pPr>
    </w:lvl>
    <w:lvl w:ilvl="2" w:tplc="0409001B" w:tentative="1">
      <w:start w:val="1"/>
      <w:numFmt w:val="lowerRoman"/>
      <w:lvlText w:val="%3."/>
      <w:lvlJc w:val="right"/>
      <w:pPr>
        <w:ind w:left="1410" w:hanging="420"/>
      </w:pPr>
    </w:lvl>
    <w:lvl w:ilvl="3" w:tplc="0409000F" w:tentative="1">
      <w:start w:val="1"/>
      <w:numFmt w:val="decimal"/>
      <w:lvlText w:val="%4."/>
      <w:lvlJc w:val="left"/>
      <w:pPr>
        <w:ind w:left="1830" w:hanging="420"/>
      </w:pPr>
    </w:lvl>
    <w:lvl w:ilvl="4" w:tplc="04090019" w:tentative="1">
      <w:start w:val="1"/>
      <w:numFmt w:val="lowerLetter"/>
      <w:lvlText w:val="%5)"/>
      <w:lvlJc w:val="left"/>
      <w:pPr>
        <w:ind w:left="2250" w:hanging="420"/>
      </w:pPr>
    </w:lvl>
    <w:lvl w:ilvl="5" w:tplc="0409001B" w:tentative="1">
      <w:start w:val="1"/>
      <w:numFmt w:val="lowerRoman"/>
      <w:lvlText w:val="%6."/>
      <w:lvlJc w:val="right"/>
      <w:pPr>
        <w:ind w:left="2670" w:hanging="420"/>
      </w:pPr>
    </w:lvl>
    <w:lvl w:ilvl="6" w:tplc="0409000F" w:tentative="1">
      <w:start w:val="1"/>
      <w:numFmt w:val="decimal"/>
      <w:lvlText w:val="%7."/>
      <w:lvlJc w:val="left"/>
      <w:pPr>
        <w:ind w:left="3090" w:hanging="420"/>
      </w:pPr>
    </w:lvl>
    <w:lvl w:ilvl="7" w:tplc="04090019" w:tentative="1">
      <w:start w:val="1"/>
      <w:numFmt w:val="lowerLetter"/>
      <w:lvlText w:val="%8)"/>
      <w:lvlJc w:val="left"/>
      <w:pPr>
        <w:ind w:left="3510" w:hanging="420"/>
      </w:pPr>
    </w:lvl>
    <w:lvl w:ilvl="8" w:tplc="0409001B" w:tentative="1">
      <w:start w:val="1"/>
      <w:numFmt w:val="lowerRoman"/>
      <w:lvlText w:val="%9."/>
      <w:lvlJc w:val="right"/>
      <w:pPr>
        <w:ind w:left="3930" w:hanging="420"/>
      </w:pPr>
    </w:lvl>
  </w:abstractNum>
  <w:abstractNum w:abstractNumId="4" w15:restartNumberingAfterBreak="0">
    <w:nsid w:val="12CB2203"/>
    <w:multiLevelType w:val="hybridMultilevel"/>
    <w:tmpl w:val="2BC4583E"/>
    <w:lvl w:ilvl="0" w:tplc="0409000F">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CA934AE"/>
    <w:multiLevelType w:val="hybridMultilevel"/>
    <w:tmpl w:val="75C21FF2"/>
    <w:lvl w:ilvl="0" w:tplc="10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21183E4F"/>
    <w:multiLevelType w:val="hybridMultilevel"/>
    <w:tmpl w:val="28FC965A"/>
    <w:lvl w:ilvl="0" w:tplc="0409000F">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6180F90"/>
    <w:multiLevelType w:val="hybridMultilevel"/>
    <w:tmpl w:val="95A0B53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2F7C7044"/>
    <w:multiLevelType w:val="hybridMultilevel"/>
    <w:tmpl w:val="591E556C"/>
    <w:lvl w:ilvl="0" w:tplc="0409000F">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39F51D26"/>
    <w:multiLevelType w:val="hybridMultilevel"/>
    <w:tmpl w:val="E7EE4A6C"/>
    <w:lvl w:ilvl="0" w:tplc="04090001">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10" w15:restartNumberingAfterBreak="0">
    <w:nsid w:val="3ABA28FC"/>
    <w:multiLevelType w:val="hybridMultilevel"/>
    <w:tmpl w:val="1658AAD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3DCF7692"/>
    <w:multiLevelType w:val="hybridMultilevel"/>
    <w:tmpl w:val="13DAF566"/>
    <w:lvl w:ilvl="0" w:tplc="10090001">
      <w:start w:val="1"/>
      <w:numFmt w:val="bullet"/>
      <w:lvlText w:val=""/>
      <w:lvlJc w:val="left"/>
      <w:pPr>
        <w:ind w:left="420" w:hanging="420"/>
      </w:pPr>
      <w:rPr>
        <w:rFonts w:ascii="Symbol" w:hAnsi="Symbol"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3FCF2210"/>
    <w:multiLevelType w:val="hybridMultilevel"/>
    <w:tmpl w:val="D5D00E9C"/>
    <w:lvl w:ilvl="0" w:tplc="0409000F">
      <w:start w:val="1"/>
      <w:numFmt w:val="decimal"/>
      <w:lvlText w:val="%1."/>
      <w:lvlJc w:val="lef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4CBF09FD"/>
    <w:multiLevelType w:val="hybridMultilevel"/>
    <w:tmpl w:val="9D3A687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533F5C41"/>
    <w:multiLevelType w:val="hybridMultilevel"/>
    <w:tmpl w:val="C5A2700E"/>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53E83910"/>
    <w:multiLevelType w:val="hybridMultilevel"/>
    <w:tmpl w:val="C02261E8"/>
    <w:lvl w:ilvl="0" w:tplc="10090001">
      <w:start w:val="1"/>
      <w:numFmt w:val="bullet"/>
      <w:lvlText w:val=""/>
      <w:lvlJc w:val="left"/>
      <w:pPr>
        <w:ind w:left="570" w:hanging="420"/>
      </w:pPr>
      <w:rPr>
        <w:rFonts w:ascii="Symbol" w:hAnsi="Symbol" w:hint="default"/>
      </w:rPr>
    </w:lvl>
    <w:lvl w:ilvl="1" w:tplc="04090019" w:tentative="1">
      <w:start w:val="1"/>
      <w:numFmt w:val="lowerLetter"/>
      <w:lvlText w:val="%2)"/>
      <w:lvlJc w:val="left"/>
      <w:pPr>
        <w:ind w:left="990" w:hanging="420"/>
      </w:pPr>
    </w:lvl>
    <w:lvl w:ilvl="2" w:tplc="0409001B" w:tentative="1">
      <w:start w:val="1"/>
      <w:numFmt w:val="lowerRoman"/>
      <w:lvlText w:val="%3."/>
      <w:lvlJc w:val="right"/>
      <w:pPr>
        <w:ind w:left="1410" w:hanging="420"/>
      </w:pPr>
    </w:lvl>
    <w:lvl w:ilvl="3" w:tplc="0409000F" w:tentative="1">
      <w:start w:val="1"/>
      <w:numFmt w:val="decimal"/>
      <w:lvlText w:val="%4."/>
      <w:lvlJc w:val="left"/>
      <w:pPr>
        <w:ind w:left="1830" w:hanging="420"/>
      </w:pPr>
    </w:lvl>
    <w:lvl w:ilvl="4" w:tplc="04090019" w:tentative="1">
      <w:start w:val="1"/>
      <w:numFmt w:val="lowerLetter"/>
      <w:lvlText w:val="%5)"/>
      <w:lvlJc w:val="left"/>
      <w:pPr>
        <w:ind w:left="2250" w:hanging="420"/>
      </w:pPr>
    </w:lvl>
    <w:lvl w:ilvl="5" w:tplc="0409001B" w:tentative="1">
      <w:start w:val="1"/>
      <w:numFmt w:val="lowerRoman"/>
      <w:lvlText w:val="%6."/>
      <w:lvlJc w:val="right"/>
      <w:pPr>
        <w:ind w:left="2670" w:hanging="420"/>
      </w:pPr>
    </w:lvl>
    <w:lvl w:ilvl="6" w:tplc="0409000F" w:tentative="1">
      <w:start w:val="1"/>
      <w:numFmt w:val="decimal"/>
      <w:lvlText w:val="%7."/>
      <w:lvlJc w:val="left"/>
      <w:pPr>
        <w:ind w:left="3090" w:hanging="420"/>
      </w:pPr>
    </w:lvl>
    <w:lvl w:ilvl="7" w:tplc="04090019" w:tentative="1">
      <w:start w:val="1"/>
      <w:numFmt w:val="lowerLetter"/>
      <w:lvlText w:val="%8)"/>
      <w:lvlJc w:val="left"/>
      <w:pPr>
        <w:ind w:left="3510" w:hanging="420"/>
      </w:pPr>
    </w:lvl>
    <w:lvl w:ilvl="8" w:tplc="0409001B" w:tentative="1">
      <w:start w:val="1"/>
      <w:numFmt w:val="lowerRoman"/>
      <w:lvlText w:val="%9."/>
      <w:lvlJc w:val="right"/>
      <w:pPr>
        <w:ind w:left="3930" w:hanging="420"/>
      </w:pPr>
    </w:lvl>
  </w:abstractNum>
  <w:abstractNum w:abstractNumId="16" w15:restartNumberingAfterBreak="0">
    <w:nsid w:val="55892460"/>
    <w:multiLevelType w:val="hybridMultilevel"/>
    <w:tmpl w:val="5050A1B6"/>
    <w:lvl w:ilvl="0" w:tplc="10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15:restartNumberingAfterBreak="0">
    <w:nsid w:val="567A4467"/>
    <w:multiLevelType w:val="hybridMultilevel"/>
    <w:tmpl w:val="D01A164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59ADCABA"/>
    <w:multiLevelType w:val="multilevel"/>
    <w:tmpl w:val="59ADCABA"/>
    <w:lvl w:ilvl="0">
      <w:start w:val="1"/>
      <w:numFmt w:val="bullet"/>
      <w:lvlText w:val="*"/>
      <w:lvlJc w:val="left"/>
      <w:pPr>
        <w:ind w:left="820" w:hanging="153"/>
      </w:pPr>
      <w:rPr>
        <w:rFonts w:ascii="Times New Roman" w:eastAsia="Times New Roman" w:hAnsi="Times New Roman" w:hint="default"/>
        <w:w w:val="103"/>
        <w:sz w:val="21"/>
        <w:szCs w:val="21"/>
      </w:rPr>
    </w:lvl>
    <w:lvl w:ilvl="1">
      <w:start w:val="1"/>
      <w:numFmt w:val="bullet"/>
      <w:lvlText w:val="•"/>
      <w:lvlJc w:val="left"/>
      <w:pPr>
        <w:ind w:left="1696" w:hanging="153"/>
      </w:pPr>
      <w:rPr>
        <w:rFonts w:hint="default"/>
      </w:rPr>
    </w:lvl>
    <w:lvl w:ilvl="2">
      <w:start w:val="1"/>
      <w:numFmt w:val="bullet"/>
      <w:lvlText w:val="•"/>
      <w:lvlJc w:val="left"/>
      <w:pPr>
        <w:ind w:left="2572" w:hanging="153"/>
      </w:pPr>
      <w:rPr>
        <w:rFonts w:hint="default"/>
      </w:rPr>
    </w:lvl>
    <w:lvl w:ilvl="3">
      <w:start w:val="1"/>
      <w:numFmt w:val="bullet"/>
      <w:lvlText w:val="•"/>
      <w:lvlJc w:val="left"/>
      <w:pPr>
        <w:ind w:left="3448" w:hanging="153"/>
      </w:pPr>
      <w:rPr>
        <w:rFonts w:hint="default"/>
      </w:rPr>
    </w:lvl>
    <w:lvl w:ilvl="4">
      <w:start w:val="1"/>
      <w:numFmt w:val="bullet"/>
      <w:lvlText w:val="•"/>
      <w:lvlJc w:val="left"/>
      <w:pPr>
        <w:ind w:left="4324" w:hanging="153"/>
      </w:pPr>
      <w:rPr>
        <w:rFonts w:hint="default"/>
      </w:rPr>
    </w:lvl>
    <w:lvl w:ilvl="5">
      <w:start w:val="1"/>
      <w:numFmt w:val="bullet"/>
      <w:lvlText w:val="•"/>
      <w:lvlJc w:val="left"/>
      <w:pPr>
        <w:ind w:left="5200" w:hanging="153"/>
      </w:pPr>
      <w:rPr>
        <w:rFonts w:hint="default"/>
      </w:rPr>
    </w:lvl>
    <w:lvl w:ilvl="6">
      <w:start w:val="1"/>
      <w:numFmt w:val="bullet"/>
      <w:lvlText w:val="•"/>
      <w:lvlJc w:val="left"/>
      <w:pPr>
        <w:ind w:left="6076" w:hanging="153"/>
      </w:pPr>
      <w:rPr>
        <w:rFonts w:hint="default"/>
      </w:rPr>
    </w:lvl>
    <w:lvl w:ilvl="7">
      <w:start w:val="1"/>
      <w:numFmt w:val="bullet"/>
      <w:lvlText w:val="•"/>
      <w:lvlJc w:val="left"/>
      <w:pPr>
        <w:ind w:left="6952" w:hanging="153"/>
      </w:pPr>
      <w:rPr>
        <w:rFonts w:hint="default"/>
      </w:rPr>
    </w:lvl>
    <w:lvl w:ilvl="8">
      <w:start w:val="1"/>
      <w:numFmt w:val="bullet"/>
      <w:lvlText w:val="•"/>
      <w:lvlJc w:val="left"/>
      <w:pPr>
        <w:ind w:left="7828" w:hanging="153"/>
      </w:pPr>
      <w:rPr>
        <w:rFonts w:hint="default"/>
      </w:rPr>
    </w:lvl>
  </w:abstractNum>
  <w:abstractNum w:abstractNumId="19" w15:restartNumberingAfterBreak="0">
    <w:nsid w:val="5BEA7A37"/>
    <w:multiLevelType w:val="hybridMultilevel"/>
    <w:tmpl w:val="F55421A0"/>
    <w:lvl w:ilvl="0" w:tplc="1EB8FC5C">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0" w15:restartNumberingAfterBreak="0">
    <w:nsid w:val="63F91606"/>
    <w:multiLevelType w:val="hybridMultilevel"/>
    <w:tmpl w:val="19C0299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15:restartNumberingAfterBreak="0">
    <w:nsid w:val="640B43CA"/>
    <w:multiLevelType w:val="hybridMultilevel"/>
    <w:tmpl w:val="35BCDA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693011C1"/>
    <w:multiLevelType w:val="hybridMultilevel"/>
    <w:tmpl w:val="9648F00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15:restartNumberingAfterBreak="0">
    <w:nsid w:val="73E743D4"/>
    <w:multiLevelType w:val="hybridMultilevel"/>
    <w:tmpl w:val="C40222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759E0E0A"/>
    <w:multiLevelType w:val="hybridMultilevel"/>
    <w:tmpl w:val="AE188246"/>
    <w:lvl w:ilvl="0" w:tplc="10090001">
      <w:start w:val="1"/>
      <w:numFmt w:val="bullet"/>
      <w:lvlText w:val=""/>
      <w:lvlJc w:val="left"/>
      <w:pPr>
        <w:ind w:left="735" w:hanging="420"/>
      </w:pPr>
      <w:rPr>
        <w:rFonts w:ascii="Symbol" w:hAnsi="Symbol" w:hint="default"/>
      </w:rPr>
    </w:lvl>
    <w:lvl w:ilvl="1" w:tplc="04090003" w:tentative="1">
      <w:start w:val="1"/>
      <w:numFmt w:val="bullet"/>
      <w:lvlText w:val=""/>
      <w:lvlJc w:val="left"/>
      <w:pPr>
        <w:ind w:left="1155" w:hanging="420"/>
      </w:pPr>
      <w:rPr>
        <w:rFonts w:ascii="Wingdings" w:hAnsi="Wingdings" w:hint="default"/>
      </w:rPr>
    </w:lvl>
    <w:lvl w:ilvl="2" w:tplc="04090005"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3" w:tentative="1">
      <w:start w:val="1"/>
      <w:numFmt w:val="bullet"/>
      <w:lvlText w:val=""/>
      <w:lvlJc w:val="left"/>
      <w:pPr>
        <w:ind w:left="2415" w:hanging="420"/>
      </w:pPr>
      <w:rPr>
        <w:rFonts w:ascii="Wingdings" w:hAnsi="Wingdings" w:hint="default"/>
      </w:rPr>
    </w:lvl>
    <w:lvl w:ilvl="5" w:tplc="04090005"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3" w:tentative="1">
      <w:start w:val="1"/>
      <w:numFmt w:val="bullet"/>
      <w:lvlText w:val=""/>
      <w:lvlJc w:val="left"/>
      <w:pPr>
        <w:ind w:left="3675" w:hanging="420"/>
      </w:pPr>
      <w:rPr>
        <w:rFonts w:ascii="Wingdings" w:hAnsi="Wingdings" w:hint="default"/>
      </w:rPr>
    </w:lvl>
    <w:lvl w:ilvl="8" w:tplc="04090005" w:tentative="1">
      <w:start w:val="1"/>
      <w:numFmt w:val="bullet"/>
      <w:lvlText w:val=""/>
      <w:lvlJc w:val="left"/>
      <w:pPr>
        <w:ind w:left="4095" w:hanging="420"/>
      </w:pPr>
      <w:rPr>
        <w:rFonts w:ascii="Wingdings" w:hAnsi="Wingdings" w:hint="default"/>
      </w:rPr>
    </w:lvl>
  </w:abstractNum>
  <w:abstractNum w:abstractNumId="25" w15:restartNumberingAfterBreak="0">
    <w:nsid w:val="78827734"/>
    <w:multiLevelType w:val="hybridMultilevel"/>
    <w:tmpl w:val="C218CED8"/>
    <w:lvl w:ilvl="0" w:tplc="10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6" w15:restartNumberingAfterBreak="0">
    <w:nsid w:val="796029A3"/>
    <w:multiLevelType w:val="hybridMultilevel"/>
    <w:tmpl w:val="15584A2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7" w15:restartNumberingAfterBreak="0">
    <w:nsid w:val="7A722E9D"/>
    <w:multiLevelType w:val="hybridMultilevel"/>
    <w:tmpl w:val="8F0E9996"/>
    <w:lvl w:ilvl="0" w:tplc="04090001">
      <w:start w:val="1"/>
      <w:numFmt w:val="bullet"/>
      <w:lvlText w:val=""/>
      <w:lvlJc w:val="left"/>
      <w:pPr>
        <w:ind w:left="420" w:hanging="420"/>
      </w:pPr>
      <w:rPr>
        <w:rFonts w:ascii="Wingdings" w:hAnsi="Wingdings" w:hint="default"/>
      </w:rPr>
    </w:lvl>
    <w:lvl w:ilvl="1" w:tplc="10090001">
      <w:start w:val="1"/>
      <w:numFmt w:val="bullet"/>
      <w:lvlText w:val=""/>
      <w:lvlJc w:val="left"/>
      <w:pPr>
        <w:ind w:left="840" w:hanging="420"/>
      </w:pPr>
      <w:rPr>
        <w:rFonts w:ascii="Symbol" w:hAnsi="Symbol"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18"/>
  </w:num>
  <w:num w:numId="4">
    <w:abstractNumId w:val="10"/>
  </w:num>
  <w:num w:numId="5">
    <w:abstractNumId w:val="7"/>
  </w:num>
  <w:num w:numId="6">
    <w:abstractNumId w:val="23"/>
  </w:num>
  <w:num w:numId="7">
    <w:abstractNumId w:val="20"/>
  </w:num>
  <w:num w:numId="8">
    <w:abstractNumId w:val="24"/>
  </w:num>
  <w:num w:numId="9">
    <w:abstractNumId w:val="19"/>
  </w:num>
  <w:num w:numId="10">
    <w:abstractNumId w:val="22"/>
  </w:num>
  <w:num w:numId="11">
    <w:abstractNumId w:val="14"/>
  </w:num>
  <w:num w:numId="12">
    <w:abstractNumId w:val="27"/>
  </w:num>
  <w:num w:numId="13">
    <w:abstractNumId w:val="3"/>
  </w:num>
  <w:num w:numId="14">
    <w:abstractNumId w:val="15"/>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26"/>
  </w:num>
  <w:num w:numId="18">
    <w:abstractNumId w:val="12"/>
  </w:num>
  <w:num w:numId="19">
    <w:abstractNumId w:val="25"/>
  </w:num>
  <w:num w:numId="20">
    <w:abstractNumId w:val="16"/>
  </w:num>
  <w:num w:numId="21">
    <w:abstractNumId w:val="5"/>
  </w:num>
  <w:num w:numId="22">
    <w:abstractNumId w:val="11"/>
  </w:num>
  <w:num w:numId="23">
    <w:abstractNumId w:val="6"/>
  </w:num>
  <w:num w:numId="24">
    <w:abstractNumId w:val="8"/>
  </w:num>
  <w:num w:numId="25">
    <w:abstractNumId w:val="2"/>
  </w:num>
  <w:num w:numId="26">
    <w:abstractNumId w:val="17"/>
  </w:num>
  <w:num w:numId="27">
    <w:abstractNumId w:val="13"/>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tDA3NbS0NDABkqamRko6SsGpxcWZ+XkgBRa1AEOj064sAAAA"/>
  </w:docVars>
  <w:rsids>
    <w:rsidRoot w:val="00940F46"/>
    <w:rsid w:val="00003A3F"/>
    <w:rsid w:val="00004F10"/>
    <w:rsid w:val="00006CE6"/>
    <w:rsid w:val="0001613A"/>
    <w:rsid w:val="000228E0"/>
    <w:rsid w:val="00031CFF"/>
    <w:rsid w:val="00036F2A"/>
    <w:rsid w:val="00047CDB"/>
    <w:rsid w:val="000526C2"/>
    <w:rsid w:val="00053431"/>
    <w:rsid w:val="00056223"/>
    <w:rsid w:val="000579A1"/>
    <w:rsid w:val="00071085"/>
    <w:rsid w:val="00080E77"/>
    <w:rsid w:val="000850D6"/>
    <w:rsid w:val="000951C9"/>
    <w:rsid w:val="000C199F"/>
    <w:rsid w:val="000C249B"/>
    <w:rsid w:val="000D51F2"/>
    <w:rsid w:val="000E2C29"/>
    <w:rsid w:val="000F1E64"/>
    <w:rsid w:val="000F62FD"/>
    <w:rsid w:val="00101566"/>
    <w:rsid w:val="00103477"/>
    <w:rsid w:val="0010354E"/>
    <w:rsid w:val="0010647A"/>
    <w:rsid w:val="00116D5B"/>
    <w:rsid w:val="00141E0E"/>
    <w:rsid w:val="00143A59"/>
    <w:rsid w:val="00150788"/>
    <w:rsid w:val="00165CC4"/>
    <w:rsid w:val="00165E0C"/>
    <w:rsid w:val="00174AF7"/>
    <w:rsid w:val="00183D97"/>
    <w:rsid w:val="0018494D"/>
    <w:rsid w:val="00191E30"/>
    <w:rsid w:val="00192BA1"/>
    <w:rsid w:val="001945C3"/>
    <w:rsid w:val="001B76B7"/>
    <w:rsid w:val="001C392F"/>
    <w:rsid w:val="001D759D"/>
    <w:rsid w:val="001F4DFC"/>
    <w:rsid w:val="001F5749"/>
    <w:rsid w:val="002038E2"/>
    <w:rsid w:val="00203B69"/>
    <w:rsid w:val="0020685E"/>
    <w:rsid w:val="002115AF"/>
    <w:rsid w:val="002126DB"/>
    <w:rsid w:val="002205E9"/>
    <w:rsid w:val="00220FF2"/>
    <w:rsid w:val="002224B7"/>
    <w:rsid w:val="00227DF7"/>
    <w:rsid w:val="00242D97"/>
    <w:rsid w:val="00243194"/>
    <w:rsid w:val="002748BA"/>
    <w:rsid w:val="002A32E3"/>
    <w:rsid w:val="002A44E6"/>
    <w:rsid w:val="002A65AB"/>
    <w:rsid w:val="002A66AE"/>
    <w:rsid w:val="002B0564"/>
    <w:rsid w:val="002C4FB4"/>
    <w:rsid w:val="002D1452"/>
    <w:rsid w:val="002D5B51"/>
    <w:rsid w:val="002E40CC"/>
    <w:rsid w:val="002E49DE"/>
    <w:rsid w:val="002E613E"/>
    <w:rsid w:val="002F067F"/>
    <w:rsid w:val="00303D7F"/>
    <w:rsid w:val="003071BB"/>
    <w:rsid w:val="0031237A"/>
    <w:rsid w:val="00312A58"/>
    <w:rsid w:val="00317205"/>
    <w:rsid w:val="00326D09"/>
    <w:rsid w:val="0032770C"/>
    <w:rsid w:val="003350DD"/>
    <w:rsid w:val="00342EB3"/>
    <w:rsid w:val="00344DD9"/>
    <w:rsid w:val="003476A5"/>
    <w:rsid w:val="00351D1E"/>
    <w:rsid w:val="00360391"/>
    <w:rsid w:val="00361AC2"/>
    <w:rsid w:val="00390AE7"/>
    <w:rsid w:val="0039421A"/>
    <w:rsid w:val="003B0F03"/>
    <w:rsid w:val="003B27AF"/>
    <w:rsid w:val="003C395D"/>
    <w:rsid w:val="003C7D44"/>
    <w:rsid w:val="003D2A58"/>
    <w:rsid w:val="003D3015"/>
    <w:rsid w:val="003D3C81"/>
    <w:rsid w:val="003D6EBA"/>
    <w:rsid w:val="004001CC"/>
    <w:rsid w:val="00401FFB"/>
    <w:rsid w:val="004028A4"/>
    <w:rsid w:val="00402F37"/>
    <w:rsid w:val="004034BC"/>
    <w:rsid w:val="0040568A"/>
    <w:rsid w:val="00405CB0"/>
    <w:rsid w:val="004069D3"/>
    <w:rsid w:val="0041047C"/>
    <w:rsid w:val="0041362D"/>
    <w:rsid w:val="00416828"/>
    <w:rsid w:val="00421685"/>
    <w:rsid w:val="004228DC"/>
    <w:rsid w:val="004268F0"/>
    <w:rsid w:val="004313A0"/>
    <w:rsid w:val="00450EC7"/>
    <w:rsid w:val="00456A67"/>
    <w:rsid w:val="004721EE"/>
    <w:rsid w:val="00477EEB"/>
    <w:rsid w:val="004821EB"/>
    <w:rsid w:val="004878DC"/>
    <w:rsid w:val="0049353B"/>
    <w:rsid w:val="004977AB"/>
    <w:rsid w:val="004B4020"/>
    <w:rsid w:val="004D503A"/>
    <w:rsid w:val="004E4E2B"/>
    <w:rsid w:val="004F1ECB"/>
    <w:rsid w:val="004F52C6"/>
    <w:rsid w:val="00503789"/>
    <w:rsid w:val="00503BA6"/>
    <w:rsid w:val="0050503A"/>
    <w:rsid w:val="005058E2"/>
    <w:rsid w:val="00517ECE"/>
    <w:rsid w:val="00517F71"/>
    <w:rsid w:val="005234DF"/>
    <w:rsid w:val="0054378D"/>
    <w:rsid w:val="00547B2D"/>
    <w:rsid w:val="0055437D"/>
    <w:rsid w:val="0056474D"/>
    <w:rsid w:val="00570285"/>
    <w:rsid w:val="00580BA8"/>
    <w:rsid w:val="00583E19"/>
    <w:rsid w:val="00583E20"/>
    <w:rsid w:val="005A1DC9"/>
    <w:rsid w:val="005A26B8"/>
    <w:rsid w:val="005A316B"/>
    <w:rsid w:val="005A728B"/>
    <w:rsid w:val="005B511E"/>
    <w:rsid w:val="005D20CB"/>
    <w:rsid w:val="005D2802"/>
    <w:rsid w:val="005F4DF3"/>
    <w:rsid w:val="005F5B6C"/>
    <w:rsid w:val="005F70E3"/>
    <w:rsid w:val="006025E6"/>
    <w:rsid w:val="00605499"/>
    <w:rsid w:val="006179DB"/>
    <w:rsid w:val="006418A1"/>
    <w:rsid w:val="006473BA"/>
    <w:rsid w:val="0067647E"/>
    <w:rsid w:val="00677D16"/>
    <w:rsid w:val="0069177B"/>
    <w:rsid w:val="00693132"/>
    <w:rsid w:val="0069439B"/>
    <w:rsid w:val="006A6A68"/>
    <w:rsid w:val="006B106C"/>
    <w:rsid w:val="006B30B5"/>
    <w:rsid w:val="006D4338"/>
    <w:rsid w:val="006D4961"/>
    <w:rsid w:val="006E132E"/>
    <w:rsid w:val="006F012A"/>
    <w:rsid w:val="0070116D"/>
    <w:rsid w:val="007117FE"/>
    <w:rsid w:val="0072100A"/>
    <w:rsid w:val="00730921"/>
    <w:rsid w:val="00731AC5"/>
    <w:rsid w:val="007543B4"/>
    <w:rsid w:val="0076038F"/>
    <w:rsid w:val="007724F0"/>
    <w:rsid w:val="00777A84"/>
    <w:rsid w:val="007846AB"/>
    <w:rsid w:val="007A060B"/>
    <w:rsid w:val="007B7D56"/>
    <w:rsid w:val="007C0FD9"/>
    <w:rsid w:val="007C4AFD"/>
    <w:rsid w:val="007C7798"/>
    <w:rsid w:val="007D1335"/>
    <w:rsid w:val="007D1DA1"/>
    <w:rsid w:val="007D2261"/>
    <w:rsid w:val="007E0C7C"/>
    <w:rsid w:val="007E254B"/>
    <w:rsid w:val="007E2AB7"/>
    <w:rsid w:val="00806EBA"/>
    <w:rsid w:val="00810E29"/>
    <w:rsid w:val="00812931"/>
    <w:rsid w:val="0081555D"/>
    <w:rsid w:val="008171EE"/>
    <w:rsid w:val="00817381"/>
    <w:rsid w:val="00817442"/>
    <w:rsid w:val="0082475D"/>
    <w:rsid w:val="00827D0D"/>
    <w:rsid w:val="00833077"/>
    <w:rsid w:val="008346BC"/>
    <w:rsid w:val="00847FC4"/>
    <w:rsid w:val="00853487"/>
    <w:rsid w:val="00854143"/>
    <w:rsid w:val="008666AC"/>
    <w:rsid w:val="0087760B"/>
    <w:rsid w:val="00881F0A"/>
    <w:rsid w:val="008927A4"/>
    <w:rsid w:val="00897C08"/>
    <w:rsid w:val="008A2C8C"/>
    <w:rsid w:val="008A71B0"/>
    <w:rsid w:val="008B484E"/>
    <w:rsid w:val="008E0CB8"/>
    <w:rsid w:val="008E162C"/>
    <w:rsid w:val="008F0084"/>
    <w:rsid w:val="008F7371"/>
    <w:rsid w:val="00903A20"/>
    <w:rsid w:val="009118C3"/>
    <w:rsid w:val="0091258C"/>
    <w:rsid w:val="009128E0"/>
    <w:rsid w:val="00914AB2"/>
    <w:rsid w:val="009162A3"/>
    <w:rsid w:val="00931726"/>
    <w:rsid w:val="00940F46"/>
    <w:rsid w:val="00943C14"/>
    <w:rsid w:val="009526CE"/>
    <w:rsid w:val="009570E4"/>
    <w:rsid w:val="00963FB5"/>
    <w:rsid w:val="00983DB4"/>
    <w:rsid w:val="009907D2"/>
    <w:rsid w:val="00992814"/>
    <w:rsid w:val="00993FA6"/>
    <w:rsid w:val="009959A3"/>
    <w:rsid w:val="00997411"/>
    <w:rsid w:val="009A2214"/>
    <w:rsid w:val="009A4B4D"/>
    <w:rsid w:val="009C7708"/>
    <w:rsid w:val="009D4E62"/>
    <w:rsid w:val="009D53BC"/>
    <w:rsid w:val="009E751F"/>
    <w:rsid w:val="009F0CB0"/>
    <w:rsid w:val="00A137D9"/>
    <w:rsid w:val="00A159E8"/>
    <w:rsid w:val="00A26D78"/>
    <w:rsid w:val="00A34171"/>
    <w:rsid w:val="00A35067"/>
    <w:rsid w:val="00A352A5"/>
    <w:rsid w:val="00A40E43"/>
    <w:rsid w:val="00A515BF"/>
    <w:rsid w:val="00A52ABF"/>
    <w:rsid w:val="00A54778"/>
    <w:rsid w:val="00A77C9C"/>
    <w:rsid w:val="00A8324E"/>
    <w:rsid w:val="00A9305D"/>
    <w:rsid w:val="00AB371A"/>
    <w:rsid w:val="00AD2578"/>
    <w:rsid w:val="00AD48BE"/>
    <w:rsid w:val="00AD4E3A"/>
    <w:rsid w:val="00AE1CDF"/>
    <w:rsid w:val="00AF1D81"/>
    <w:rsid w:val="00AF2AD5"/>
    <w:rsid w:val="00B531EE"/>
    <w:rsid w:val="00B53748"/>
    <w:rsid w:val="00B55344"/>
    <w:rsid w:val="00B60353"/>
    <w:rsid w:val="00B655E0"/>
    <w:rsid w:val="00B67498"/>
    <w:rsid w:val="00B74BAE"/>
    <w:rsid w:val="00B954D9"/>
    <w:rsid w:val="00BB2504"/>
    <w:rsid w:val="00BB47E5"/>
    <w:rsid w:val="00BB6F40"/>
    <w:rsid w:val="00BE64FC"/>
    <w:rsid w:val="00BE795D"/>
    <w:rsid w:val="00BF1EEE"/>
    <w:rsid w:val="00BF2836"/>
    <w:rsid w:val="00BF3BD3"/>
    <w:rsid w:val="00C22186"/>
    <w:rsid w:val="00C24809"/>
    <w:rsid w:val="00C31552"/>
    <w:rsid w:val="00C40420"/>
    <w:rsid w:val="00C5561F"/>
    <w:rsid w:val="00C604B0"/>
    <w:rsid w:val="00C76B3C"/>
    <w:rsid w:val="00C84E58"/>
    <w:rsid w:val="00CA0F2D"/>
    <w:rsid w:val="00CB6B1F"/>
    <w:rsid w:val="00CC2955"/>
    <w:rsid w:val="00CE762E"/>
    <w:rsid w:val="00CF1739"/>
    <w:rsid w:val="00CF319A"/>
    <w:rsid w:val="00CF3D2A"/>
    <w:rsid w:val="00D17189"/>
    <w:rsid w:val="00D224FD"/>
    <w:rsid w:val="00D25A77"/>
    <w:rsid w:val="00D33EC3"/>
    <w:rsid w:val="00D37C5B"/>
    <w:rsid w:val="00D4489D"/>
    <w:rsid w:val="00D55D88"/>
    <w:rsid w:val="00D66ED2"/>
    <w:rsid w:val="00D67D84"/>
    <w:rsid w:val="00D76186"/>
    <w:rsid w:val="00DA402D"/>
    <w:rsid w:val="00DA7D5D"/>
    <w:rsid w:val="00DC75EE"/>
    <w:rsid w:val="00DD1962"/>
    <w:rsid w:val="00DD589C"/>
    <w:rsid w:val="00DD71FA"/>
    <w:rsid w:val="00DE1F93"/>
    <w:rsid w:val="00DE60D0"/>
    <w:rsid w:val="00DF071C"/>
    <w:rsid w:val="00DF3B07"/>
    <w:rsid w:val="00DF57CE"/>
    <w:rsid w:val="00E00406"/>
    <w:rsid w:val="00E022C6"/>
    <w:rsid w:val="00E028C2"/>
    <w:rsid w:val="00E0543E"/>
    <w:rsid w:val="00E06FC0"/>
    <w:rsid w:val="00E24379"/>
    <w:rsid w:val="00E37827"/>
    <w:rsid w:val="00E72159"/>
    <w:rsid w:val="00E738E8"/>
    <w:rsid w:val="00E75657"/>
    <w:rsid w:val="00E759F3"/>
    <w:rsid w:val="00E91B9A"/>
    <w:rsid w:val="00E93FF9"/>
    <w:rsid w:val="00E94DFC"/>
    <w:rsid w:val="00E961EF"/>
    <w:rsid w:val="00EA0AC2"/>
    <w:rsid w:val="00EA0C28"/>
    <w:rsid w:val="00EA5EEF"/>
    <w:rsid w:val="00EB3575"/>
    <w:rsid w:val="00EC32E1"/>
    <w:rsid w:val="00EC6FB1"/>
    <w:rsid w:val="00ED05AA"/>
    <w:rsid w:val="00ED255C"/>
    <w:rsid w:val="00ED4405"/>
    <w:rsid w:val="00EE01F6"/>
    <w:rsid w:val="00F014BE"/>
    <w:rsid w:val="00F10E92"/>
    <w:rsid w:val="00F13369"/>
    <w:rsid w:val="00F33DA9"/>
    <w:rsid w:val="00F4379F"/>
    <w:rsid w:val="00F51050"/>
    <w:rsid w:val="00F51A5E"/>
    <w:rsid w:val="00F60A78"/>
    <w:rsid w:val="00F61C18"/>
    <w:rsid w:val="00F629E9"/>
    <w:rsid w:val="00F657C0"/>
    <w:rsid w:val="00F75124"/>
    <w:rsid w:val="00F77E09"/>
    <w:rsid w:val="00F81D71"/>
    <w:rsid w:val="00F938A8"/>
    <w:rsid w:val="00F9614A"/>
    <w:rsid w:val="00FB2783"/>
    <w:rsid w:val="00FC40D6"/>
    <w:rsid w:val="00FC58AC"/>
    <w:rsid w:val="00FC6541"/>
    <w:rsid w:val="00FC7FD1"/>
    <w:rsid w:val="00FF4846"/>
    <w:rsid w:val="568B163A"/>
    <w:rsid w:val="5BB45A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2CA67B8"/>
  <w15:docId w15:val="{EA2F6800-C806-4379-B4A5-D76983BAB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rsid w:val="00D66ED2"/>
    <w:pPr>
      <w:widowControl w:val="0"/>
    </w:pPr>
    <w:rPr>
      <w:rFonts w:eastAsiaTheme="minorHAnsi"/>
      <w:sz w:val="22"/>
      <w:szCs w:val="22"/>
      <w:lang w:eastAsia="en-US"/>
    </w:rPr>
  </w:style>
  <w:style w:type="paragraph" w:styleId="1">
    <w:name w:val="heading 1"/>
    <w:basedOn w:val="a"/>
    <w:next w:val="a"/>
    <w:uiPriority w:val="1"/>
    <w:qFormat/>
    <w:rsid w:val="00D66ED2"/>
    <w:pPr>
      <w:spacing w:before="11"/>
      <w:ind w:left="160"/>
      <w:outlineLvl w:val="0"/>
    </w:pPr>
    <w:rPr>
      <w:rFonts w:ascii="Times New Roman" w:eastAsia="Times New Roman" w:hAnsi="Times New Roman"/>
      <w:b/>
      <w:bCs/>
      <w:sz w:val="24"/>
      <w:szCs w:val="24"/>
    </w:rPr>
  </w:style>
  <w:style w:type="paragraph" w:styleId="2">
    <w:name w:val="heading 2"/>
    <w:basedOn w:val="a"/>
    <w:next w:val="a"/>
    <w:uiPriority w:val="1"/>
    <w:qFormat/>
    <w:rsid w:val="00D66ED2"/>
    <w:pPr>
      <w:ind w:left="120"/>
      <w:outlineLvl w:val="1"/>
    </w:pPr>
    <w:rPr>
      <w:rFonts w:ascii="Times New Roman" w:eastAsia="Times New Roman" w:hAnsi="Times New Roman"/>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sid w:val="00D66ED2"/>
    <w:pPr>
      <w:ind w:left="120"/>
    </w:pPr>
    <w:rPr>
      <w:rFonts w:ascii="Times New Roman" w:eastAsia="Times New Roman" w:hAnsi="Times New Roman"/>
      <w:sz w:val="21"/>
      <w:szCs w:val="21"/>
    </w:rPr>
  </w:style>
  <w:style w:type="table" w:customStyle="1" w:styleId="TableNormal1">
    <w:name w:val="Table Normal1"/>
    <w:uiPriority w:val="2"/>
    <w:semiHidden/>
    <w:unhideWhenUsed/>
    <w:qFormat/>
    <w:rsid w:val="00D66ED2"/>
    <w:tblPr>
      <w:tblCellMar>
        <w:top w:w="0" w:type="dxa"/>
        <w:left w:w="0" w:type="dxa"/>
        <w:bottom w:w="0" w:type="dxa"/>
        <w:right w:w="0" w:type="dxa"/>
      </w:tblCellMar>
    </w:tblPr>
  </w:style>
  <w:style w:type="paragraph" w:styleId="a4">
    <w:name w:val="List Paragraph"/>
    <w:basedOn w:val="a"/>
    <w:uiPriority w:val="34"/>
    <w:qFormat/>
    <w:rsid w:val="00D66ED2"/>
  </w:style>
  <w:style w:type="paragraph" w:customStyle="1" w:styleId="TableParagraph">
    <w:name w:val="Table Paragraph"/>
    <w:basedOn w:val="a"/>
    <w:uiPriority w:val="1"/>
    <w:qFormat/>
    <w:rsid w:val="00D66ED2"/>
  </w:style>
  <w:style w:type="paragraph" w:styleId="a5">
    <w:name w:val="header"/>
    <w:basedOn w:val="a"/>
    <w:link w:val="a6"/>
    <w:rsid w:val="00BB6F40"/>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BB6F40"/>
    <w:rPr>
      <w:rFonts w:eastAsiaTheme="minorHAnsi"/>
      <w:sz w:val="18"/>
      <w:szCs w:val="18"/>
      <w:lang w:eastAsia="en-US"/>
    </w:rPr>
  </w:style>
  <w:style w:type="paragraph" w:styleId="a7">
    <w:name w:val="footer"/>
    <w:basedOn w:val="a"/>
    <w:link w:val="a8"/>
    <w:uiPriority w:val="99"/>
    <w:rsid w:val="00BB6F40"/>
    <w:pPr>
      <w:tabs>
        <w:tab w:val="center" w:pos="4153"/>
        <w:tab w:val="right" w:pos="8306"/>
      </w:tabs>
      <w:snapToGrid w:val="0"/>
    </w:pPr>
    <w:rPr>
      <w:sz w:val="18"/>
      <w:szCs w:val="18"/>
    </w:rPr>
  </w:style>
  <w:style w:type="character" w:customStyle="1" w:styleId="a8">
    <w:name w:val="页脚 字符"/>
    <w:basedOn w:val="a0"/>
    <w:link w:val="a7"/>
    <w:uiPriority w:val="99"/>
    <w:rsid w:val="00BB6F40"/>
    <w:rPr>
      <w:rFonts w:eastAsiaTheme="minorHAnsi"/>
      <w:sz w:val="18"/>
      <w:szCs w:val="18"/>
      <w:lang w:eastAsia="en-US"/>
    </w:rPr>
  </w:style>
  <w:style w:type="character" w:styleId="a9">
    <w:name w:val="Hyperlink"/>
    <w:basedOn w:val="a0"/>
    <w:uiPriority w:val="99"/>
    <w:unhideWhenUsed/>
    <w:rsid w:val="00317205"/>
    <w:rPr>
      <w:color w:val="0000FF" w:themeColor="hyperlink"/>
      <w:u w:val="single"/>
    </w:rPr>
  </w:style>
  <w:style w:type="paragraph" w:styleId="aa">
    <w:name w:val="No Spacing"/>
    <w:uiPriority w:val="1"/>
    <w:qFormat/>
    <w:rsid w:val="00317205"/>
    <w:rPr>
      <w:sz w:val="22"/>
      <w:szCs w:val="22"/>
    </w:rPr>
  </w:style>
  <w:style w:type="character" w:customStyle="1" w:styleId="A10">
    <w:name w:val="A1"/>
    <w:uiPriority w:val="99"/>
    <w:rsid w:val="00317205"/>
    <w:rPr>
      <w:color w:val="000000"/>
      <w:sz w:val="20"/>
    </w:rPr>
  </w:style>
  <w:style w:type="paragraph" w:customStyle="1" w:styleId="Default">
    <w:name w:val="Default"/>
    <w:uiPriority w:val="99"/>
    <w:rsid w:val="00317205"/>
    <w:pPr>
      <w:widowControl w:val="0"/>
      <w:autoSpaceDE w:val="0"/>
      <w:autoSpaceDN w:val="0"/>
      <w:adjustRightInd w:val="0"/>
    </w:pPr>
    <w:rPr>
      <w:rFonts w:ascii="宋体" w:eastAsia="宋体" w:hAnsi="Calibri" w:cs="宋体"/>
      <w:color w:val="000000"/>
      <w:sz w:val="24"/>
      <w:szCs w:val="24"/>
    </w:rPr>
  </w:style>
  <w:style w:type="character" w:styleId="ab">
    <w:name w:val="Strong"/>
    <w:basedOn w:val="a0"/>
    <w:uiPriority w:val="22"/>
    <w:qFormat/>
    <w:rsid w:val="00817442"/>
    <w:rPr>
      <w:b/>
      <w:bCs/>
    </w:rPr>
  </w:style>
  <w:style w:type="paragraph" w:styleId="ac">
    <w:name w:val="Normal (Web)"/>
    <w:basedOn w:val="a"/>
    <w:uiPriority w:val="99"/>
    <w:unhideWhenUsed/>
    <w:rsid w:val="00731AC5"/>
    <w:pPr>
      <w:widowControl/>
      <w:spacing w:before="100" w:beforeAutospacing="1" w:after="100" w:afterAutospacing="1"/>
    </w:pPr>
    <w:rPr>
      <w:rFonts w:ascii="Times New Roman" w:eastAsiaTheme="minorEastAsia" w:hAnsi="Times New Roman" w:cs="Times New Roman"/>
      <w:sz w:val="24"/>
      <w:szCs w:val="24"/>
    </w:rPr>
  </w:style>
  <w:style w:type="table" w:styleId="ad">
    <w:name w:val="Table Grid"/>
    <w:basedOn w:val="a1"/>
    <w:rsid w:val="00E738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semiHidden/>
    <w:unhideWhenUsed/>
    <w:rsid w:val="00C31552"/>
    <w:rPr>
      <w:sz w:val="18"/>
      <w:szCs w:val="18"/>
    </w:rPr>
  </w:style>
  <w:style w:type="character" w:customStyle="1" w:styleId="af">
    <w:name w:val="批注框文本 字符"/>
    <w:basedOn w:val="a0"/>
    <w:link w:val="ae"/>
    <w:semiHidden/>
    <w:rsid w:val="00C31552"/>
    <w:rPr>
      <w:rFonts w:eastAsiaTheme="minorHAns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0623422">
      <w:bodyDiv w:val="1"/>
      <w:marLeft w:val="0"/>
      <w:marRight w:val="0"/>
      <w:marTop w:val="0"/>
      <w:marBottom w:val="0"/>
      <w:divBdr>
        <w:top w:val="none" w:sz="0" w:space="0" w:color="auto"/>
        <w:left w:val="none" w:sz="0" w:space="0" w:color="auto"/>
        <w:bottom w:val="none" w:sz="0" w:space="0" w:color="auto"/>
        <w:right w:val="none" w:sz="0" w:space="0" w:color="auto"/>
      </w:divBdr>
    </w:div>
    <w:div w:id="936064453">
      <w:bodyDiv w:val="1"/>
      <w:marLeft w:val="0"/>
      <w:marRight w:val="0"/>
      <w:marTop w:val="0"/>
      <w:marBottom w:val="0"/>
      <w:divBdr>
        <w:top w:val="none" w:sz="0" w:space="0" w:color="auto"/>
        <w:left w:val="none" w:sz="0" w:space="0" w:color="auto"/>
        <w:bottom w:val="none" w:sz="0" w:space="0" w:color="auto"/>
        <w:right w:val="none" w:sz="0" w:space="0" w:color="auto"/>
      </w:divBdr>
    </w:div>
    <w:div w:id="10486470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mcai2@uci.ed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2635;&#20889;&#22909;&#21518;&#21457;&#36865;&#21040;&#22269;&#38469;&#22788;ied-csu@csu.edu.cn"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mcai2@uci.ed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7"/>
    <customShpInfo spid="_x0000_s1029"/>
    <customShpInfo spid="_x0000_s1028"/>
    <customShpInfo spid="_x0000_s1031"/>
    <customShpInfo spid="_x0000_s1032"/>
    <customShpInfo spid="_x0000_s1033"/>
    <customShpInfo spid="_x0000_s1030"/>
    <customShpInfo spid="_x0000_s1026"/>
    <customShpInfo spid="_x0000_s1036"/>
    <customShpInfo spid="_x0000_s1035"/>
    <customShpInfo spid="_x0000_s1034"/>
    <customShpInfo spid="_x0000_s1039"/>
    <customShpInfo spid="_x0000_s1038"/>
    <customShpInfo spid="_x0000_s1037"/>
    <customShpInfo spid="_x0000_s1042"/>
    <customShpInfo spid="_x0000_s1041"/>
    <customShpInfo spid="_x0000_s1044"/>
    <customShpInfo spid="_x0000_s1043"/>
    <customShpInfo spid="_x0000_s1046"/>
    <customShpInfo spid="_x0000_s1045"/>
    <customShpInfo spid="_x0000_s1048"/>
    <customShpInfo spid="_x0000_s1047"/>
    <customShpInfo spid="_x0000_s1050"/>
    <customShpInfo spid="_x0000_s1049"/>
    <customShpInfo spid="_x0000_s1052"/>
    <customShpInfo spid="_x0000_s1051"/>
    <customShpInfo spid="_x0000_s1054"/>
    <customShpInfo spid="_x0000_s1053"/>
    <customShpInfo spid="_x0000_s1040"/>
    <customShpInfo spid="_x0000_s1055"/>
    <customShpInfo spid="_x0000_s1058"/>
    <customShpInfo spid="_x0000_s1057"/>
    <customShpInfo spid="_x0000_s1060"/>
    <customShpInfo spid="_x0000_s1059"/>
    <customShpInfo spid="_x0000_s1062"/>
    <customShpInfo spid="_x0000_s1061"/>
    <customShpInfo spid="_x0000_s1064"/>
    <customShpInfo spid="_x0000_s1063"/>
    <customShpInfo spid="_x0000_s1066"/>
    <customShpInfo spid="_x0000_s1065"/>
    <customShpInfo spid="_x0000_s1068"/>
    <customShpInfo spid="_x0000_s1067"/>
    <customShpInfo spid="_x0000_s1070"/>
    <customShpInfo spid="_x0000_s1069"/>
    <customShpInfo spid="_x0000_s1072"/>
    <customShpInfo spid="_x0000_s1071"/>
    <customShpInfo spid="_x0000_s1074"/>
    <customShpInfo spid="_x0000_s1073"/>
    <customShpInfo spid="_x0000_s1076"/>
    <customShpInfo spid="_x0000_s1075"/>
    <customShpInfo spid="_x0000_s1078"/>
    <customShpInfo spid="_x0000_s1077"/>
    <customShpInfo spid="_x0000_s1080"/>
    <customShpInfo spid="_x0000_s1079"/>
    <customShpInfo spid="_x0000_s1082"/>
    <customShpInfo spid="_x0000_s1081"/>
    <customShpInfo spid="_x0000_s1084"/>
    <customShpInfo spid="_x0000_s1083"/>
    <customShpInfo spid="_x0000_s1086"/>
    <customShpInfo spid="_x0000_s1085"/>
    <customShpInfo spid="_x0000_s1088"/>
    <customShpInfo spid="_x0000_s1087"/>
    <customShpInfo spid="_x0000_s1090"/>
    <customShpInfo spid="_x0000_s1089"/>
    <customShpInfo spid="_x0000_s1092"/>
    <customShpInfo spid="_x0000_s1091"/>
    <customShpInfo spid="_x0000_s1094"/>
    <customShpInfo spid="_x0000_s1093"/>
    <customShpInfo spid="_x0000_s1096"/>
    <customShpInfo spid="_x0000_s1095"/>
    <customShpInfo spid="_x0000_s1098"/>
    <customShpInfo spid="_x0000_s1097"/>
    <customShpInfo spid="_x0000_s1100"/>
    <customShpInfo spid="_x0000_s1099"/>
    <customShpInfo spid="_x0000_s1102"/>
    <customShpInfo spid="_x0000_s1101"/>
    <customShpInfo spid="_x0000_s1104"/>
    <customShpInfo spid="_x0000_s1103"/>
    <customShpInfo spid="_x0000_s1106"/>
    <customShpInfo spid="_x0000_s1105"/>
    <customShpInfo spid="_x0000_s1108"/>
    <customShpInfo spid="_x0000_s1107"/>
    <customShpInfo spid="_x0000_s1110"/>
    <customShpInfo spid="_x0000_s1109"/>
    <customShpInfo spid="_x0000_s1112"/>
    <customShpInfo spid="_x0000_s1111"/>
    <customShpInfo spid="_x0000_s1114"/>
    <customShpInfo spid="_x0000_s1113"/>
    <customShpInfo spid="_x0000_s1116"/>
    <customShpInfo spid="_x0000_s1115"/>
    <customShpInfo spid="_x0000_s1118"/>
    <customShpInfo spid="_x0000_s1117"/>
    <customShpInfo spid="_x0000_s1120"/>
    <customShpInfo spid="_x0000_s1119"/>
    <customShpInfo spid="_x0000_s1122"/>
    <customShpInfo spid="_x0000_s1121"/>
    <customShpInfo spid="_x0000_s1124"/>
    <customShpInfo spid="_x0000_s1123"/>
    <customShpInfo spid="_x0000_s1126"/>
    <customShpInfo spid="_x0000_s1125"/>
    <customShpInfo spid="_x0000_s1128"/>
    <customShpInfo spid="_x0000_s1127"/>
    <customShpInfo spid="_x0000_s1130"/>
    <customShpInfo spid="_x0000_s1129"/>
    <customShpInfo spid="_x0000_s1132"/>
    <customShpInfo spid="_x0000_s1131"/>
    <customShpInfo spid="_x0000_s1134"/>
    <customShpInfo spid="_x0000_s1133"/>
    <customShpInfo spid="_x0000_s1136"/>
    <customShpInfo spid="_x0000_s1135"/>
    <customShpInfo spid="_x0000_s1138"/>
    <customShpInfo spid="_x0000_s1137"/>
    <customShpInfo spid="_x0000_s1140"/>
    <customShpInfo spid="_x0000_s1139"/>
    <customShpInfo spid="_x0000_s1142"/>
    <customShpInfo spid="_x0000_s1141"/>
    <customShpInfo spid="_x0000_s1144"/>
    <customShpInfo spid="_x0000_s1143"/>
    <customShpInfo spid="_x0000_s1146"/>
    <customShpInfo spid="_x0000_s1145"/>
    <customShpInfo spid="_x0000_s1148"/>
    <customShpInfo spid="_x0000_s1147"/>
    <customShpInfo spid="_x0000_s1150"/>
    <customShpInfo spid="_x0000_s1149"/>
    <customShpInfo spid="_x0000_s1152"/>
    <customShpInfo spid="_x0000_s1151"/>
    <customShpInfo spid="_x0000_s1154"/>
    <customShpInfo spid="_x0000_s1153"/>
    <customShpInfo spid="_x0000_s1156"/>
    <customShpInfo spid="_x0000_s1155"/>
    <customShpInfo spid="_x0000_s1158"/>
    <customShpInfo spid="_x0000_s1157"/>
    <customShpInfo spid="_x0000_s1160"/>
    <customShpInfo spid="_x0000_s1159"/>
    <customShpInfo spid="_x0000_s1162"/>
    <customShpInfo spid="_x0000_s1161"/>
    <customShpInfo spid="_x0000_s1164"/>
    <customShpInfo spid="_x0000_s1163"/>
    <customShpInfo spid="_x0000_s1166"/>
    <customShpInfo spid="_x0000_s1165"/>
    <customShpInfo spid="_x0000_s1168"/>
    <customShpInfo spid="_x0000_s1167"/>
    <customShpInfo spid="_x0000_s1056"/>
  </customShpExts>
</s:customData>
</file>

<file path=customXml/itemProps1.xml><?xml version="1.0" encoding="utf-8"?>
<ds:datastoreItem xmlns:ds="http://schemas.openxmlformats.org/officeDocument/2006/customXml" ds:itemID="{A846EA81-FC00-4F27-A88F-BFCAF2701A4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918</TotalTime>
  <Pages>3</Pages>
  <Words>529</Words>
  <Characters>3018</Characters>
  <Application>Microsoft Office Word</Application>
  <DocSecurity>0</DocSecurity>
  <Lines>25</Lines>
  <Paragraphs>7</Paragraphs>
  <ScaleCrop>false</ScaleCrop>
  <Company>微软中国</Company>
  <LinksUpToDate>false</LinksUpToDate>
  <CharactersWithSpaces>3540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&lt;323032303FBCD3D6DDB4F3D1A7C5B7CEC4B7D6D0A3CAEEC6DABFC6D1D0BFCEB3CC2D4B2831292E646F6378&gt;</dc:title>
  <dc:creator>Administrator</dc:creator>
  <cp:lastModifiedBy>Zhong</cp:lastModifiedBy>
  <cp:revision>234</cp:revision>
  <cp:lastPrinted>2019-11-20T03:07:00Z</cp:lastPrinted>
  <dcterms:created xsi:type="dcterms:W3CDTF">2019-11-21T03:26:00Z</dcterms:created>
  <dcterms:modified xsi:type="dcterms:W3CDTF">2020-10-23T01:26:00Z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2019-11-20T00:00:00Z</vt:filetime>
  </property>
  <property fmtid="{D5CDD505-2E9C-101B-9397-08002B2CF9AE}" pid="3" name="LastSaved">
    <vt:filetime>2019-11-20T00:00:00Z</vt:filetime>
  </property>
  <property fmtid="{D5CDD505-2E9C-101B-9397-08002B2CF9AE}" pid="4" name="KSOProductBuildVer">
    <vt:lpwstr>2052-11.1.0.8984</vt:lpwstr>
  </property>
</Properties>
</file>